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6ED2" w:rsidRDefault="00105A95">
      <w:pPr>
        <w:pStyle w:val="Heading1"/>
      </w:pPr>
      <w:r>
        <w:t>INSTRUMEN WAWANCARA PENELITIAN</w:t>
      </w:r>
    </w:p>
    <w:p w:rsidR="00866ED2" w:rsidRDefault="00105A95">
      <w:r>
        <w:t xml:space="preserve">Judul Penelitian: Implementasi </w:t>
      </w:r>
      <w:proofErr w:type="spellStart"/>
      <w:r>
        <w:t>Pendidikan</w:t>
      </w:r>
      <w:proofErr w:type="spellEnd"/>
      <w:r>
        <w:t xml:space="preserve"> Humanis di SMA Muhammadiyah 2 Mojosari</w:t>
      </w:r>
    </w:p>
    <w:p w:rsidR="00866ED2" w:rsidRDefault="00105A95">
      <w:r>
        <w:t>Pendekatan: Kualitatif (Fenomenologi)</w:t>
      </w:r>
    </w:p>
    <w:p w:rsidR="00866ED2" w:rsidRDefault="00105A95">
      <w:r>
        <w:t>Teknik: Wawancara mendalam (semi terstruktur)</w:t>
      </w:r>
    </w:p>
    <w:p w:rsidR="00866ED2" w:rsidRDefault="00105A95">
      <w:pPr>
        <w:pStyle w:val="Heading2"/>
      </w:pPr>
      <w:r>
        <w:t>A. Identitas Narasumber</w:t>
      </w:r>
    </w:p>
    <w:p w:rsidR="00866ED2" w:rsidRDefault="00105A95">
      <w:r>
        <w:t>Nama:</w:t>
      </w:r>
    </w:p>
    <w:p w:rsidR="00866ED2" w:rsidRDefault="00105A95">
      <w:r>
        <w:t>Usia:</w:t>
      </w:r>
    </w:p>
    <w:p w:rsidR="00866ED2" w:rsidRDefault="00105A95">
      <w:r>
        <w:t>Jabatan: (Guru/Siswa)</w:t>
      </w:r>
    </w:p>
    <w:p w:rsidR="00866ED2" w:rsidRDefault="00105A95">
      <w:r>
        <w:t>Mata pelajaran (jika guru):</w:t>
      </w:r>
    </w:p>
    <w:p w:rsidR="00866ED2" w:rsidRDefault="00105A95">
      <w:r>
        <w:t>Lama mengajar/belajar di sekolah:</w:t>
      </w:r>
    </w:p>
    <w:p w:rsidR="00866ED2" w:rsidRDefault="00105A95">
      <w:pPr>
        <w:pStyle w:val="Heading2"/>
      </w:pPr>
      <w:r>
        <w:t>B. Daftar Pertanyaan untuk Guru</w:t>
      </w:r>
    </w:p>
    <w:p w:rsidR="00866ED2" w:rsidRDefault="00105A95">
      <w:r>
        <w:t>1. Persepsi tentang Pembelajaran Humanis</w:t>
      </w:r>
    </w:p>
    <w:p w:rsidR="00866ED2" w:rsidRDefault="00105A95">
      <w:r>
        <w:t>- Apa yang Anda pahami tentang pendekatan pembelajaran humanis?</w:t>
      </w:r>
    </w:p>
    <w:p w:rsidR="00866ED2" w:rsidRDefault="00105A95">
      <w:r>
        <w:t>- Apakah Anda pernah mendapatkan pelatihan atau arahan t</w:t>
      </w:r>
      <w:r>
        <w:t>entang pendekatan ini?</w:t>
      </w:r>
    </w:p>
    <w:p w:rsidR="00866ED2" w:rsidRDefault="00105A95">
      <w:r>
        <w:t>2. Strategi Pembelajaran</w:t>
      </w:r>
    </w:p>
    <w:p w:rsidR="00866ED2" w:rsidRDefault="00105A95">
      <w:r>
        <w:t>- Bagaimana Anda merancang pembelajaran yang berpusat pada siswa?</w:t>
      </w:r>
    </w:p>
    <w:p w:rsidR="00866ED2" w:rsidRDefault="00105A95">
      <w:r>
        <w:t>- Apakah Anda memberi kebebasan siswa untuk menyampaikan pendapat, bertanya, atau mengekspresikan diri?</w:t>
      </w:r>
    </w:p>
    <w:p w:rsidR="00866ED2" w:rsidRDefault="00105A95">
      <w:r>
        <w:t>- Bagaimana Anda membangun relasi yang</w:t>
      </w:r>
      <w:r>
        <w:t xml:space="preserve"> empatik dan terbuka dengan siswa?</w:t>
      </w:r>
    </w:p>
    <w:p w:rsidR="00866ED2" w:rsidRDefault="00105A95">
      <w:r>
        <w:t>3. Teknik Mengelola Kelas</w:t>
      </w:r>
    </w:p>
    <w:p w:rsidR="00866ED2" w:rsidRDefault="00105A95">
      <w:r>
        <w:t>- Apa yang Anda lakukan saat ada siswa yang kurang aktif atau tertinggal?</w:t>
      </w:r>
    </w:p>
    <w:p w:rsidR="00866ED2" w:rsidRDefault="00105A95">
      <w:r>
        <w:t>- Bagaimana Anda merespons perbedaan karakter dan kebutuhan belajar siswa?</w:t>
      </w:r>
    </w:p>
    <w:p w:rsidR="00866ED2" w:rsidRDefault="00105A95">
      <w:r>
        <w:t>4. Evaluasi dan Refleksi</w:t>
      </w:r>
    </w:p>
    <w:p w:rsidR="00866ED2" w:rsidRDefault="00105A95">
      <w:r>
        <w:t>- Apakah Anda memberi</w:t>
      </w:r>
      <w:r>
        <w:t xml:space="preserve"> ruang bagi siswa untuk melakukan refleksi belajar?</w:t>
      </w:r>
    </w:p>
    <w:p w:rsidR="00866ED2" w:rsidRDefault="00105A95">
      <w:r>
        <w:t>- Bagaimana cara Anda menilai keberhasilan pembelajaran secara non-akademik (karakter, sikap)?</w:t>
      </w:r>
    </w:p>
    <w:p w:rsidR="00866ED2" w:rsidRDefault="00105A95">
      <w:r>
        <w:t>5. Tantangan dan Dukungan</w:t>
      </w:r>
    </w:p>
    <w:p w:rsidR="00866ED2" w:rsidRDefault="00105A95">
      <w:r>
        <w:lastRenderedPageBreak/>
        <w:t>- Apa tantangan yang Anda hadapi saat menerapkan pembelajaran humanis?</w:t>
      </w:r>
    </w:p>
    <w:p w:rsidR="00866ED2" w:rsidRDefault="00105A95">
      <w:r>
        <w:t>- Apakah sek</w:t>
      </w:r>
      <w:r>
        <w:t>olah atau rekan sejawat mendukung penerapan pendekatan ini?</w:t>
      </w:r>
    </w:p>
    <w:p w:rsidR="00866ED2" w:rsidRDefault="00105A95">
      <w:pPr>
        <w:pStyle w:val="Heading2"/>
      </w:pPr>
      <w:r>
        <w:t>C. Daftar Pertanyaan untuk Siswa</w:t>
      </w:r>
    </w:p>
    <w:p w:rsidR="00866ED2" w:rsidRDefault="00105A95">
      <w:r>
        <w:t>1. Pengalaman Belajar</w:t>
      </w:r>
    </w:p>
    <w:p w:rsidR="00866ED2" w:rsidRDefault="00105A95">
      <w:r>
        <w:t>- Menurutmu, apakah kamu merasa dihargai dan dilibatkan dalam proses belajar?</w:t>
      </w:r>
    </w:p>
    <w:p w:rsidR="00866ED2" w:rsidRDefault="00105A95">
      <w:r>
        <w:t xml:space="preserve">- Apakah guru memberi ruang bagi kamu untuk bertanya, </w:t>
      </w:r>
      <w:r>
        <w:t>menyampaikan pendapat, dan berpendapat?</w:t>
      </w:r>
    </w:p>
    <w:p w:rsidR="00866ED2" w:rsidRDefault="00105A95">
      <w:r>
        <w:t>2. Hubungan Guru dan Siswa</w:t>
      </w:r>
    </w:p>
    <w:p w:rsidR="00866ED2" w:rsidRDefault="00105A95">
      <w:r>
        <w:t>- Bagaimana kamu menilai cara guru memperlakukan siswa di kelas?</w:t>
      </w:r>
    </w:p>
    <w:p w:rsidR="00866ED2" w:rsidRDefault="00105A95">
      <w:r>
        <w:t>- Apakah kamu merasa nyaman dan aman di kelas?</w:t>
      </w:r>
    </w:p>
    <w:p w:rsidR="00866ED2" w:rsidRDefault="00105A95">
      <w:r>
        <w:t>3. Kemandirian dan Refleksi</w:t>
      </w:r>
    </w:p>
    <w:p w:rsidR="00866ED2" w:rsidRDefault="00105A95">
      <w:r>
        <w:t>- Apakah kamu diberi kesempatan untuk belajar sec</w:t>
      </w:r>
      <w:r>
        <w:t>ara mandiri atau dalam kelompok?</w:t>
      </w:r>
    </w:p>
    <w:p w:rsidR="00866ED2" w:rsidRDefault="00105A95">
      <w:r>
        <w:t>- Pernahkah kamu diminta menulis atau merenungkan proses belajarmu?</w:t>
      </w:r>
    </w:p>
    <w:p w:rsidR="00866ED2" w:rsidRDefault="00105A95">
      <w:r>
        <w:t>4. Dampak terhadap Diri</w:t>
      </w:r>
    </w:p>
    <w:p w:rsidR="00866ED2" w:rsidRDefault="00105A95">
      <w:r>
        <w:t>- Apakah pembelajaran yang kamu alami membuatmu lebih percaya diri?</w:t>
      </w:r>
    </w:p>
    <w:p w:rsidR="00866ED2" w:rsidRDefault="00105A95">
      <w:r>
        <w:t xml:space="preserve">- Apa perubahan yang kamu rasakan setelah mengalami pendekatan </w:t>
      </w:r>
      <w:r>
        <w:t>seperti ini?</w:t>
      </w:r>
    </w:p>
    <w:p w:rsidR="00866ED2" w:rsidRDefault="00105A95">
      <w:pPr>
        <w:pStyle w:val="Heading2"/>
      </w:pPr>
      <w:r>
        <w:t>D. Penutup</w:t>
      </w:r>
    </w:p>
    <w:p w:rsidR="00866ED2" w:rsidRDefault="00105A95">
      <w:r>
        <w:t>- Apa harapan Anda (guru/siswa) terkait proses pembelajaran di sekolah ini ke depan?</w:t>
      </w:r>
    </w:p>
    <w:p w:rsidR="00866ED2" w:rsidRDefault="00105A95">
      <w:pPr>
        <w:pStyle w:val="Heading2"/>
      </w:pPr>
      <w:r>
        <w:t>Catatan Teknis:</w:t>
      </w:r>
    </w:p>
    <w:p w:rsidR="00866ED2" w:rsidRDefault="00105A95">
      <w:r>
        <w:t>- Gunakan bahasa yang komunikatif dan sesuai latar belakang narasumber.</w:t>
      </w:r>
    </w:p>
    <w:p w:rsidR="00866ED2" w:rsidRDefault="00105A95">
      <w:r>
        <w:t>- Gunakan teknik probing: “Bisa diceritakan lebih lanjut?”,</w:t>
      </w:r>
      <w:r>
        <w:t xml:space="preserve"> “Mengapa begitu?”, “Apa contohnya?”</w:t>
      </w:r>
    </w:p>
    <w:p w:rsidR="00866ED2" w:rsidRDefault="00105A95">
      <w:r>
        <w:t xml:space="preserve">- Wawancara dapat direkam (dengan izin) </w:t>
      </w:r>
      <w:bookmarkStart w:id="0" w:name="_GoBack"/>
      <w:bookmarkEnd w:id="0"/>
      <w:r>
        <w:t>untuk mempermudah transkrip data.</w:t>
      </w:r>
    </w:p>
    <w:sectPr w:rsidR="00866ED2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05A95"/>
    <w:rsid w:val="0015074B"/>
    <w:rsid w:val="0029639D"/>
    <w:rsid w:val="00326F90"/>
    <w:rsid w:val="00866ED2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51A51988-02E6-491B-833B-AAF1FFC8D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E3B204B-8880-4E0C-90B6-FC9396B02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2399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Microsoft account</cp:lastModifiedBy>
  <cp:revision>2</cp:revision>
  <dcterms:created xsi:type="dcterms:W3CDTF">2013-12-23T23:15:00Z</dcterms:created>
  <dcterms:modified xsi:type="dcterms:W3CDTF">2025-05-28T14:48:00Z</dcterms:modified>
  <cp:category/>
</cp:coreProperties>
</file>