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DACD96">
      <w:pPr>
        <w:pStyle w:val="249"/>
        <w:ind w:left="0" w:leftChars="0" w:firstLine="0" w:firstLineChars="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Tabel 1</w:t>
      </w:r>
      <w:r>
        <w:rPr>
          <w:sz w:val="20"/>
          <w:szCs w:val="20"/>
          <w:lang w:val="en-US"/>
        </w:rPr>
        <w:t xml:space="preserve"> Dimensi utama mesin poles metalografi</w:t>
      </w:r>
    </w:p>
    <w:tbl>
      <w:tblPr>
        <w:tblStyle w:val="1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1"/>
        <w:gridCol w:w="4621"/>
      </w:tblGrid>
      <w:tr w14:paraId="69B7D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5" w:type="dxa"/>
            <w:tcBorders>
              <w:bottom w:val="single" w:color="auto" w:sz="4" w:space="0"/>
            </w:tcBorders>
          </w:tcPr>
          <w:p w14:paraId="7BFA8E6B">
            <w:pPr>
              <w:widowControl w:val="0"/>
              <w:suppressAutoHyphens w:val="0"/>
              <w:jc w:val="both"/>
              <w:rPr>
                <w:b/>
                <w:sz w:val="20"/>
                <w:lang w:val="en-US" w:eastAsia="en-US"/>
              </w:rPr>
            </w:pPr>
            <w:r>
              <w:rPr>
                <w:b/>
                <w:sz w:val="20"/>
                <w:lang w:val="en-US" w:eastAsia="en-US"/>
              </w:rPr>
              <w:t xml:space="preserve">Item </w:t>
            </w:r>
          </w:p>
        </w:tc>
        <w:tc>
          <w:tcPr>
            <w:tcW w:w="4675" w:type="dxa"/>
            <w:tcBorders>
              <w:bottom w:val="single" w:color="auto" w:sz="4" w:space="0"/>
            </w:tcBorders>
          </w:tcPr>
          <w:p w14:paraId="7941B0E9">
            <w:pPr>
              <w:widowControl w:val="0"/>
              <w:suppressAutoHyphens w:val="0"/>
              <w:jc w:val="both"/>
              <w:rPr>
                <w:b/>
                <w:sz w:val="20"/>
                <w:lang w:val="en-US" w:eastAsia="en-US"/>
              </w:rPr>
            </w:pPr>
            <w:r>
              <w:rPr>
                <w:b/>
                <w:sz w:val="20"/>
                <w:lang w:val="en-US" w:eastAsia="en-US"/>
              </w:rPr>
              <w:t>Unit (mm)</w:t>
            </w:r>
          </w:p>
        </w:tc>
      </w:tr>
      <w:tr w14:paraId="4D030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5" w:type="dxa"/>
            <w:tcBorders>
              <w:bottom w:val="nil"/>
            </w:tcBorders>
          </w:tcPr>
          <w:p w14:paraId="06D4CFD4">
            <w:pPr>
              <w:widowControl w:val="0"/>
              <w:suppressAutoHyphens w:val="0"/>
              <w:jc w:val="both"/>
              <w:rPr>
                <w:bCs/>
                <w:sz w:val="20"/>
                <w:lang w:val="en-US" w:eastAsia="en-US"/>
              </w:rPr>
            </w:pPr>
            <w:r>
              <w:rPr>
                <w:bCs/>
                <w:sz w:val="20"/>
                <w:lang w:val="en-US" w:eastAsia="en-US"/>
              </w:rPr>
              <w:t>Panjang</w:t>
            </w:r>
          </w:p>
        </w:tc>
        <w:tc>
          <w:tcPr>
            <w:tcW w:w="4675" w:type="dxa"/>
            <w:tcBorders>
              <w:bottom w:val="nil"/>
            </w:tcBorders>
          </w:tcPr>
          <w:p w14:paraId="1442D12A">
            <w:pPr>
              <w:widowControl w:val="0"/>
              <w:suppressAutoHyphens w:val="0"/>
              <w:jc w:val="both"/>
              <w:rPr>
                <w:bCs/>
                <w:sz w:val="20"/>
                <w:lang w:val="en-US" w:eastAsia="en-US"/>
              </w:rPr>
            </w:pPr>
            <w:r>
              <w:rPr>
                <w:bCs/>
                <w:sz w:val="20"/>
                <w:lang w:val="en-US" w:eastAsia="en-US"/>
              </w:rPr>
              <w:t>800</w:t>
            </w:r>
          </w:p>
        </w:tc>
      </w:tr>
      <w:tr w14:paraId="52EDB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5" w:type="dxa"/>
            <w:tcBorders>
              <w:top w:val="nil"/>
              <w:bottom w:val="nil"/>
            </w:tcBorders>
          </w:tcPr>
          <w:p w14:paraId="316BE69C">
            <w:pPr>
              <w:widowControl w:val="0"/>
              <w:suppressAutoHyphens w:val="0"/>
              <w:jc w:val="both"/>
              <w:rPr>
                <w:bCs/>
                <w:sz w:val="20"/>
                <w:lang w:val="en-US" w:eastAsia="en-US"/>
              </w:rPr>
            </w:pPr>
            <w:r>
              <w:rPr>
                <w:bCs/>
                <w:sz w:val="20"/>
                <w:lang w:val="en-US" w:eastAsia="en-US"/>
              </w:rPr>
              <w:t>Lebar</w:t>
            </w:r>
          </w:p>
        </w:tc>
        <w:tc>
          <w:tcPr>
            <w:tcW w:w="4675" w:type="dxa"/>
            <w:tcBorders>
              <w:top w:val="nil"/>
              <w:bottom w:val="nil"/>
            </w:tcBorders>
          </w:tcPr>
          <w:p w14:paraId="6EFC1943">
            <w:pPr>
              <w:widowControl w:val="0"/>
              <w:suppressAutoHyphens w:val="0"/>
              <w:jc w:val="both"/>
              <w:rPr>
                <w:bCs/>
                <w:sz w:val="20"/>
                <w:lang w:val="en-US" w:eastAsia="en-US"/>
              </w:rPr>
            </w:pPr>
            <w:r>
              <w:rPr>
                <w:bCs/>
                <w:sz w:val="20"/>
                <w:lang w:val="en-US" w:eastAsia="en-US"/>
              </w:rPr>
              <w:t>600</w:t>
            </w:r>
          </w:p>
        </w:tc>
      </w:tr>
      <w:tr w14:paraId="63D3B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5" w:type="dxa"/>
            <w:tcBorders>
              <w:top w:val="nil"/>
              <w:bottom w:val="nil"/>
            </w:tcBorders>
          </w:tcPr>
          <w:p w14:paraId="200D66EF">
            <w:pPr>
              <w:widowControl w:val="0"/>
              <w:suppressAutoHyphens w:val="0"/>
              <w:jc w:val="both"/>
              <w:rPr>
                <w:bCs/>
                <w:sz w:val="20"/>
                <w:lang w:val="en-US" w:eastAsia="en-US"/>
              </w:rPr>
            </w:pPr>
            <w:r>
              <w:rPr>
                <w:bCs/>
                <w:sz w:val="20"/>
                <w:lang w:val="en-US" w:eastAsia="en-US"/>
              </w:rPr>
              <w:t>Tinggi</w:t>
            </w:r>
          </w:p>
        </w:tc>
        <w:tc>
          <w:tcPr>
            <w:tcW w:w="4675" w:type="dxa"/>
            <w:tcBorders>
              <w:top w:val="nil"/>
              <w:bottom w:val="nil"/>
            </w:tcBorders>
          </w:tcPr>
          <w:p w14:paraId="3026E63A">
            <w:pPr>
              <w:widowControl w:val="0"/>
              <w:suppressAutoHyphens w:val="0"/>
              <w:jc w:val="both"/>
              <w:rPr>
                <w:bCs/>
                <w:sz w:val="20"/>
                <w:lang w:val="en-US" w:eastAsia="en-US"/>
              </w:rPr>
            </w:pPr>
            <w:r>
              <w:rPr>
                <w:bCs/>
                <w:sz w:val="20"/>
                <w:lang w:val="en-US" w:eastAsia="en-US"/>
              </w:rPr>
              <w:t>800</w:t>
            </w:r>
          </w:p>
        </w:tc>
      </w:tr>
      <w:tr w14:paraId="0300A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5" w:type="dxa"/>
            <w:tcBorders>
              <w:top w:val="nil"/>
            </w:tcBorders>
          </w:tcPr>
          <w:p w14:paraId="74F75E4D">
            <w:pPr>
              <w:widowControl w:val="0"/>
              <w:suppressAutoHyphens w:val="0"/>
              <w:jc w:val="both"/>
              <w:rPr>
                <w:bCs/>
                <w:sz w:val="20"/>
                <w:lang w:val="en-US" w:eastAsia="en-US"/>
              </w:rPr>
            </w:pPr>
            <w:r>
              <w:rPr>
                <w:bCs/>
                <w:sz w:val="20"/>
                <w:lang w:val="en-US" w:eastAsia="en-US"/>
              </w:rPr>
              <w:t>profil</w:t>
            </w:r>
          </w:p>
        </w:tc>
        <w:tc>
          <w:tcPr>
            <w:tcW w:w="4675" w:type="dxa"/>
            <w:tcBorders>
              <w:top w:val="nil"/>
            </w:tcBorders>
          </w:tcPr>
          <w:p w14:paraId="0D094335">
            <w:pPr>
              <w:widowControl w:val="0"/>
              <w:suppressAutoHyphens w:val="0"/>
              <w:jc w:val="both"/>
              <w:rPr>
                <w:bCs/>
                <w:sz w:val="20"/>
                <w:lang w:val="en-US" w:eastAsia="en-US"/>
              </w:rPr>
            </w:pPr>
            <w:r>
              <w:rPr>
                <w:bCs/>
                <w:sz w:val="20"/>
                <w:lang w:val="en-US" w:eastAsia="en-US"/>
              </w:rPr>
              <w:t xml:space="preserve">35x35x1 </w:t>
            </w:r>
          </w:p>
        </w:tc>
      </w:tr>
    </w:tbl>
    <w:p w14:paraId="1A20F1B5">
      <w:pPr>
        <w:suppressAutoHyphens w:val="0"/>
        <w:rPr>
          <w:bCs/>
          <w:sz w:val="20"/>
          <w:lang w:val="en-US"/>
        </w:rPr>
      </w:pPr>
    </w:p>
    <w:p w14:paraId="34E70916">
      <w:pPr>
        <w:suppressAutoHyphens w:val="0"/>
        <w:rPr>
          <w:bCs/>
          <w:i/>
          <w:iCs/>
          <w:sz w:val="20"/>
          <w:lang w:val="en-US"/>
        </w:rPr>
      </w:pPr>
      <w:r>
        <w:rPr>
          <w:b/>
          <w:sz w:val="20"/>
          <w:lang w:val="en-US"/>
        </w:rPr>
        <w:t>Tabel 2</w:t>
      </w:r>
      <w:r>
        <w:rPr>
          <w:bCs/>
          <w:sz w:val="20"/>
          <w:lang w:val="en-US"/>
        </w:rPr>
        <w:t xml:space="preserve"> Spesifikasi material </w:t>
      </w:r>
      <w:r>
        <w:rPr>
          <w:bCs/>
          <w:i/>
          <w:iCs/>
          <w:sz w:val="20"/>
          <w:lang w:val="en-US"/>
        </w:rPr>
        <w:t>galvanized steel</w:t>
      </w:r>
    </w:p>
    <w:tbl>
      <w:tblPr>
        <w:tblStyle w:val="111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"/>
        <w:gridCol w:w="4270"/>
        <w:gridCol w:w="4511"/>
      </w:tblGrid>
      <w:tr w14:paraId="5DCAE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" w:type="pct"/>
            <w:tcBorders>
              <w:bottom w:val="single" w:color="auto" w:sz="4" w:space="0"/>
            </w:tcBorders>
          </w:tcPr>
          <w:p w14:paraId="1A7A33C9">
            <w:pPr>
              <w:widowControl w:val="0"/>
              <w:suppressAutoHyphens w:val="0"/>
              <w:jc w:val="center"/>
              <w:rPr>
                <w:rFonts w:eastAsia="SimSun"/>
                <w:b/>
                <w:sz w:val="20"/>
                <w:lang w:val="en-US" w:eastAsia="en-US"/>
              </w:rPr>
            </w:pPr>
            <w:r>
              <w:rPr>
                <w:rFonts w:eastAsia="SimSun"/>
                <w:b/>
                <w:sz w:val="20"/>
                <w:lang w:val="en-US" w:eastAsia="en-US"/>
              </w:rPr>
              <w:t>No</w:t>
            </w:r>
          </w:p>
        </w:tc>
        <w:tc>
          <w:tcPr>
            <w:tcW w:w="4754" w:type="pct"/>
            <w:gridSpan w:val="2"/>
          </w:tcPr>
          <w:p w14:paraId="3A582DBC">
            <w:pPr>
              <w:widowControl w:val="0"/>
              <w:suppressAutoHyphens w:val="0"/>
              <w:jc w:val="center"/>
              <w:rPr>
                <w:rFonts w:eastAsia="SimSun"/>
                <w:b/>
                <w:sz w:val="20"/>
                <w:lang w:val="en-US"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Steel, Galvanized</w:t>
            </w:r>
          </w:p>
        </w:tc>
      </w:tr>
      <w:tr w14:paraId="4FD6F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6F9E554F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rFonts w:eastAsia="SimSun"/>
                <w:bCs/>
                <w:sz w:val="20"/>
                <w:lang w:val="en-US" w:eastAsia="en-US"/>
              </w:rPr>
              <w:t>1</w:t>
            </w:r>
          </w:p>
        </w:tc>
        <w:tc>
          <w:tcPr>
            <w:tcW w:w="231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17B6E949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rFonts w:eastAsia="SimSun"/>
                <w:bCs/>
                <w:sz w:val="20"/>
                <w:lang w:val="en-US" w:eastAsia="en-US"/>
              </w:rPr>
              <w:t>Mass Density</w:t>
            </w:r>
          </w:p>
        </w:tc>
        <w:tc>
          <w:tcPr>
            <w:tcW w:w="244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784F3977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7,85 g/cm</w:t>
            </w:r>
            <w:r>
              <w:rPr>
                <w:rFonts w:eastAsia="SimSun"/>
                <w:bCs/>
                <w:sz w:val="20"/>
                <w:vertAlign w:val="superscript"/>
                <w:lang w:val="en-US" w:eastAsia="en-US"/>
              </w:rPr>
              <w:t>3</w:t>
            </w:r>
          </w:p>
        </w:tc>
      </w:tr>
      <w:tr w14:paraId="5F92D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1186DD21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rFonts w:eastAsia="SimSun"/>
                <w:bCs/>
                <w:sz w:val="20"/>
                <w:lang w:val="en-US" w:eastAsia="en-US"/>
              </w:rPr>
              <w:t>2</w:t>
            </w:r>
          </w:p>
        </w:tc>
        <w:tc>
          <w:tcPr>
            <w:tcW w:w="2312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528691CB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rFonts w:eastAsia="SimSun"/>
                <w:bCs/>
                <w:sz w:val="20"/>
                <w:lang w:val="en-US" w:eastAsia="en-US"/>
              </w:rPr>
              <w:t>Yield Strength</w:t>
            </w:r>
          </w:p>
        </w:tc>
        <w:tc>
          <w:tcPr>
            <w:tcW w:w="2442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71D42662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207 MPa</w:t>
            </w:r>
          </w:p>
        </w:tc>
      </w:tr>
      <w:tr w14:paraId="29F19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2A30068D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rFonts w:eastAsia="SimSun"/>
                <w:bCs/>
                <w:sz w:val="20"/>
                <w:lang w:val="en-US" w:eastAsia="en-US"/>
              </w:rPr>
              <w:t>3</w:t>
            </w:r>
          </w:p>
        </w:tc>
        <w:tc>
          <w:tcPr>
            <w:tcW w:w="2312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0A9CD9CD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rFonts w:eastAsia="SimSun"/>
                <w:bCs/>
                <w:sz w:val="20"/>
                <w:lang w:val="en-US" w:eastAsia="en-US"/>
              </w:rPr>
              <w:t>Ultimate Tensile Strenght</w:t>
            </w:r>
          </w:p>
        </w:tc>
        <w:tc>
          <w:tcPr>
            <w:tcW w:w="2442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7C87288C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345 MPa</w:t>
            </w:r>
          </w:p>
        </w:tc>
      </w:tr>
      <w:tr w14:paraId="73691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0C8D52A0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rFonts w:eastAsia="SimSun"/>
                <w:bCs/>
                <w:sz w:val="20"/>
                <w:lang w:val="en-US" w:eastAsia="en-US"/>
              </w:rPr>
              <w:t>4</w:t>
            </w:r>
          </w:p>
        </w:tc>
        <w:tc>
          <w:tcPr>
            <w:tcW w:w="2312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700C2AD2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rFonts w:eastAsia="SimSun"/>
                <w:bCs/>
                <w:sz w:val="20"/>
                <w:lang w:val="en-US" w:eastAsia="en-US"/>
              </w:rPr>
              <w:t>Youngs Modulus</w:t>
            </w:r>
          </w:p>
        </w:tc>
        <w:tc>
          <w:tcPr>
            <w:tcW w:w="2442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033154DE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200 GPa</w:t>
            </w:r>
          </w:p>
        </w:tc>
      </w:tr>
      <w:tr w14:paraId="228E6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5BEC0F89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rFonts w:eastAsia="SimSun"/>
                <w:bCs/>
                <w:sz w:val="20"/>
                <w:lang w:val="en-US" w:eastAsia="en-US"/>
              </w:rPr>
              <w:t>5</w:t>
            </w:r>
          </w:p>
        </w:tc>
        <w:tc>
          <w:tcPr>
            <w:tcW w:w="2312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6F2241B8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rFonts w:eastAsia="SimSun"/>
                <w:bCs/>
                <w:sz w:val="20"/>
                <w:lang w:val="en-US" w:eastAsia="en-US"/>
              </w:rPr>
              <w:t>Poissons Ratio</w:t>
            </w:r>
          </w:p>
        </w:tc>
        <w:tc>
          <w:tcPr>
            <w:tcW w:w="2442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062833C9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0,3 ul</w:t>
            </w:r>
          </w:p>
        </w:tc>
      </w:tr>
      <w:tr w14:paraId="5C7FF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1A8B57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rFonts w:eastAsia="SimSun"/>
                <w:bCs/>
                <w:sz w:val="20"/>
                <w:lang w:val="en-US" w:eastAsia="en-US"/>
              </w:rPr>
              <w:t>6</w:t>
            </w:r>
          </w:p>
        </w:tc>
        <w:tc>
          <w:tcPr>
            <w:tcW w:w="231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A7AFB7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Shear Modulus</w:t>
            </w:r>
          </w:p>
        </w:tc>
        <w:tc>
          <w:tcPr>
            <w:tcW w:w="244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A991BC">
            <w:pPr>
              <w:widowControl w:val="0"/>
              <w:suppressAutoHyphens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76,9231 GPa</w:t>
            </w:r>
          </w:p>
        </w:tc>
      </w:tr>
    </w:tbl>
    <w:p w14:paraId="0CB8BB12"/>
    <w:p w14:paraId="5FF38CD2">
      <w:pPr>
        <w:rPr>
          <w:lang w:val="en-US"/>
        </w:rPr>
      </w:pPr>
      <w:r>
        <w:rPr>
          <w:b/>
          <w:bCs/>
          <w:sz w:val="20"/>
          <w:szCs w:val="20"/>
          <w:lang w:val="en-US"/>
        </w:rPr>
        <w:t>Tabel 3</w:t>
      </w:r>
      <w:r>
        <w:rPr>
          <w:sz w:val="20"/>
          <w:szCs w:val="20"/>
          <w:lang w:val="en-US"/>
        </w:rPr>
        <w:t xml:space="preserve"> Worksheet analysis</w:t>
      </w:r>
      <w:r>
        <w:rPr>
          <w:lang w:val="en-US"/>
        </w:rPr>
        <w:t xml:space="preserve"> </w:t>
      </w:r>
    </w:p>
    <w:tbl>
      <w:tblPr>
        <w:tblStyle w:val="12"/>
        <w:tblW w:w="494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948"/>
        <w:gridCol w:w="727"/>
        <w:gridCol w:w="728"/>
        <w:gridCol w:w="728"/>
        <w:gridCol w:w="728"/>
        <w:gridCol w:w="862"/>
        <w:gridCol w:w="728"/>
        <w:gridCol w:w="765"/>
        <w:gridCol w:w="2207"/>
      </w:tblGrid>
      <w:tr w14:paraId="228897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A72E3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FE097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9928C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4E3BA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25734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FBF7D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3B069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EB0EE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B1305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3D4D7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  <w:t xml:space="preserve">name of assambly </w:t>
            </w:r>
          </w:p>
        </w:tc>
      </w:tr>
      <w:tr w14:paraId="1CED40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3" w:hRule="atLeast"/>
        </w:trPr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btLr"/>
            <w:vAlign w:val="center"/>
          </w:tcPr>
          <w:p w14:paraId="4AD02443">
            <w:pPr>
              <w:suppressAutoHyphens w:val="0"/>
              <w:ind w:left="113" w:right="113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  <w:t>part I.D. No.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btLr"/>
            <w:vAlign w:val="center"/>
          </w:tcPr>
          <w:p w14:paraId="6625CD97">
            <w:pPr>
              <w:suppressAutoHyphens w:val="0"/>
              <w:ind w:left="113" w:right="113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  <w:t>number of time the operation is carried out consecutively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btLr"/>
            <w:vAlign w:val="center"/>
          </w:tcPr>
          <w:p w14:paraId="220DEF6B">
            <w:pPr>
              <w:suppressAutoHyphens w:val="0"/>
              <w:ind w:left="113" w:right="113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  <w:t>two-digit manual handling code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btLr"/>
            <w:vAlign w:val="center"/>
          </w:tcPr>
          <w:p w14:paraId="7E955BE7">
            <w:pPr>
              <w:suppressAutoHyphens w:val="0"/>
              <w:ind w:left="113" w:right="113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  <w:t>manual handling time per part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btLr"/>
            <w:vAlign w:val="center"/>
          </w:tcPr>
          <w:p w14:paraId="1A6886E7">
            <w:pPr>
              <w:suppressAutoHyphens w:val="0"/>
              <w:ind w:left="113" w:right="113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  <w:t>two-digit manual insertion code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btLr"/>
            <w:vAlign w:val="center"/>
          </w:tcPr>
          <w:p w14:paraId="5F9B7C52">
            <w:pPr>
              <w:suppressAutoHyphens w:val="0"/>
              <w:ind w:left="113" w:right="113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  <w:t>manual insertion time per part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btLr"/>
            <w:vAlign w:val="center"/>
          </w:tcPr>
          <w:p w14:paraId="6370EF53">
            <w:pPr>
              <w:suppressAutoHyphens w:val="0"/>
              <w:ind w:left="113" w:right="113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  <w:t>operation time, seccond (2)x[(4)+(6)]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btLr"/>
            <w:vAlign w:val="center"/>
          </w:tcPr>
          <w:p w14:paraId="17B754FC">
            <w:pPr>
              <w:suppressAutoHyphens w:val="0"/>
              <w:ind w:left="113" w:right="113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  <w:t>operation cost, Rp. 1,04 x (7)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btLr"/>
            <w:vAlign w:val="center"/>
          </w:tcPr>
          <w:p w14:paraId="533E84BA">
            <w:pPr>
              <w:suppressAutoHyphens w:val="0"/>
              <w:ind w:left="113" w:right="113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  <w:t>figure for estimation of theoritical minimum part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E32EA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</w:tr>
      <w:tr w14:paraId="2691EE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F8FF3">
            <w:pPr>
              <w:suppressAutoHyphens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3BF1A">
            <w:pPr>
              <w:suppressAutoHyphens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D9B1D">
            <w:pPr>
              <w:suppressAutoHyphens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B839E">
            <w:pPr>
              <w:suppressAutoHyphens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EA191">
            <w:pPr>
              <w:suppressAutoHyphens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8CB9B">
            <w:pPr>
              <w:suppressAutoHyphens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23B90">
            <w:pPr>
              <w:suppressAutoHyphens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B95EB">
            <w:pPr>
              <w:suppressAutoHyphens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53D1E">
            <w:pPr>
              <w:suppressAutoHyphens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E83B6">
            <w:pPr>
              <w:suppressAutoHyphens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14:paraId="5781AA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2976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4F4E4">
            <w:pPr>
              <w:suppressAutoHyphens w:val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Total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08FA7">
            <w:pPr>
              <w:suppressAutoHyphens w:val="0"/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0852E">
            <w:pPr>
              <w:suppressAutoHyphens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E167B">
            <w:pPr>
              <w:suppressAutoHyphens w:val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 xml:space="preserve"> </w:t>
            </w:r>
          </w:p>
        </w:tc>
      </w:tr>
    </w:tbl>
    <w:p w14:paraId="1809D1B2"/>
    <w:p w14:paraId="090CAA6D">
      <w:pPr>
        <w:suppressAutoHyphens w:val="0"/>
        <w:rPr>
          <w:sz w:val="20"/>
          <w:szCs w:val="20"/>
        </w:rPr>
      </w:pPr>
      <w:r>
        <w:rPr>
          <w:b/>
          <w:bCs/>
          <w:sz w:val="20"/>
          <w:szCs w:val="20"/>
          <w:lang w:val="en-US"/>
        </w:rPr>
        <w:t xml:space="preserve">Tabel </w:t>
      </w:r>
      <w:r>
        <w:rPr>
          <w:rFonts w:hint="default"/>
          <w:b/>
          <w:bCs/>
          <w:sz w:val="20"/>
          <w:szCs w:val="20"/>
          <w:lang w:val="en-US"/>
        </w:rPr>
        <w:t>4</w:t>
      </w:r>
      <w:r>
        <w:rPr>
          <w:b/>
          <w:bCs/>
          <w:sz w:val="20"/>
          <w:szCs w:val="20"/>
          <w:lang w:val="en-US"/>
        </w:rPr>
        <w:t>.</w:t>
      </w:r>
      <w:r>
        <w:rPr>
          <w:sz w:val="20"/>
          <w:szCs w:val="20"/>
          <w:lang w:val="en-US"/>
        </w:rPr>
        <w:t xml:space="preserve"> Morfologi Mesin Poles Metalografi</w:t>
      </w:r>
    </w:p>
    <w:tbl>
      <w:tblPr>
        <w:tblStyle w:val="111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1951"/>
        <w:gridCol w:w="3145"/>
        <w:gridCol w:w="3272"/>
      </w:tblGrid>
      <w:tr w14:paraId="245BB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5" w:type="pct"/>
          </w:tcPr>
          <w:p w14:paraId="3E953C8A">
            <w:pPr>
              <w:pStyle w:val="250"/>
              <w:widowControl w:val="0"/>
              <w:ind w:left="0"/>
              <w:jc w:val="center"/>
              <w:rPr>
                <w:lang w:eastAsia="en-US"/>
              </w:rPr>
            </w:pPr>
          </w:p>
        </w:tc>
        <w:tc>
          <w:tcPr>
            <w:tcW w:w="1061" w:type="pct"/>
            <w:vAlign w:val="center"/>
          </w:tcPr>
          <w:p w14:paraId="6F2986CD">
            <w:pPr>
              <w:pStyle w:val="250"/>
              <w:widowControl w:val="0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Option Topic</w:t>
            </w:r>
          </w:p>
        </w:tc>
        <w:tc>
          <w:tcPr>
            <w:tcW w:w="1707" w:type="pct"/>
            <w:vAlign w:val="center"/>
          </w:tcPr>
          <w:p w14:paraId="72D57190">
            <w:pPr>
              <w:pStyle w:val="250"/>
              <w:widowControl w:val="0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75" w:type="pct"/>
            <w:vAlign w:val="center"/>
          </w:tcPr>
          <w:p w14:paraId="21D92A6E">
            <w:pPr>
              <w:pStyle w:val="250"/>
              <w:widowControl w:val="0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14:paraId="3ABE4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5" w:type="pct"/>
            <w:vAlign w:val="center"/>
          </w:tcPr>
          <w:p w14:paraId="64853B00">
            <w:pPr>
              <w:pStyle w:val="250"/>
              <w:widowControl w:val="0"/>
              <w:ind w:left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A</w:t>
            </w:r>
          </w:p>
        </w:tc>
        <w:tc>
          <w:tcPr>
            <w:tcW w:w="1061" w:type="pct"/>
            <w:vAlign w:val="center"/>
          </w:tcPr>
          <w:p w14:paraId="3B57C3EE">
            <w:pPr>
              <w:pStyle w:val="250"/>
              <w:widowControl w:val="0"/>
              <w:ind w:left="-10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Model rangka</w:t>
            </w:r>
          </w:p>
        </w:tc>
        <w:tc>
          <w:tcPr>
            <w:tcW w:w="1707" w:type="pct"/>
            <w:vAlign w:val="center"/>
          </w:tcPr>
          <w:p w14:paraId="7AC4F7C4">
            <w:pPr>
              <w:pStyle w:val="250"/>
              <w:widowControl w:val="0"/>
              <w:ind w:left="0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drawing>
                <wp:inline distT="0" distB="0" distL="0" distR="0">
                  <wp:extent cx="857250" cy="914400"/>
                  <wp:effectExtent l="0" t="0" r="6350" b="0"/>
                  <wp:docPr id="120959992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9599924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F2C30D">
            <w:pPr>
              <w:pStyle w:val="250"/>
              <w:widowControl w:val="0"/>
              <w:spacing w:before="240"/>
              <w:ind w:left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Konsep desain mesin poles model berdiri</w:t>
            </w:r>
          </w:p>
        </w:tc>
        <w:tc>
          <w:tcPr>
            <w:tcW w:w="1775" w:type="pct"/>
            <w:vAlign w:val="center"/>
          </w:tcPr>
          <w:p w14:paraId="372D6FE6">
            <w:pPr>
              <w:pStyle w:val="250"/>
              <w:widowControl w:val="0"/>
              <w:jc w:val="center"/>
              <w:rPr>
                <w:lang w:eastAsia="en-US"/>
              </w:rPr>
            </w:pPr>
          </w:p>
          <w:p w14:paraId="1F5CC4D3">
            <w:pPr>
              <w:pStyle w:val="250"/>
              <w:widowControl w:val="0"/>
              <w:ind w:left="0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drawing>
                <wp:inline distT="0" distB="0" distL="0" distR="0">
                  <wp:extent cx="1138555" cy="914400"/>
                  <wp:effectExtent l="0" t="0" r="4445" b="0"/>
                  <wp:docPr id="56614240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6142406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855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D7B163D">
            <w:pPr>
              <w:pStyle w:val="250"/>
              <w:widowControl w:val="0"/>
              <w:jc w:val="center"/>
              <w:rPr>
                <w:lang w:val="en-US" w:eastAsia="en-US"/>
              </w:rPr>
            </w:pPr>
          </w:p>
          <w:p w14:paraId="73228E48">
            <w:pPr>
              <w:pStyle w:val="250"/>
              <w:widowControl w:val="0"/>
              <w:spacing w:after="240"/>
              <w:ind w:left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Konsep desain mesin poles model duduk</w:t>
            </w:r>
          </w:p>
        </w:tc>
      </w:tr>
      <w:tr w14:paraId="5FE05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5" w:type="pct"/>
            <w:vAlign w:val="center"/>
          </w:tcPr>
          <w:p w14:paraId="42C1AF5E">
            <w:pPr>
              <w:pStyle w:val="250"/>
              <w:widowControl w:val="0"/>
              <w:ind w:left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B</w:t>
            </w:r>
          </w:p>
        </w:tc>
        <w:tc>
          <w:tcPr>
            <w:tcW w:w="1061" w:type="pct"/>
            <w:vAlign w:val="center"/>
          </w:tcPr>
          <w:p w14:paraId="27DE02B6">
            <w:pPr>
              <w:pStyle w:val="250"/>
              <w:widowControl w:val="0"/>
              <w:ind w:left="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Pemilihan material</w:t>
            </w:r>
            <w:r>
              <w:rPr>
                <w:lang w:val="en-US" w:eastAsia="en-US"/>
              </w:rPr>
              <w:t xml:space="preserve"> rangka</w:t>
            </w:r>
          </w:p>
        </w:tc>
        <w:tc>
          <w:tcPr>
            <w:tcW w:w="1707" w:type="pct"/>
            <w:vAlign w:val="center"/>
          </w:tcPr>
          <w:p w14:paraId="1327CD8E">
            <w:pPr>
              <w:pStyle w:val="250"/>
              <w:widowControl w:val="0"/>
              <w:ind w:left="0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drawing>
                <wp:inline distT="0" distB="0" distL="0" distR="0">
                  <wp:extent cx="1024890" cy="914400"/>
                  <wp:effectExtent l="0" t="0" r="3810" b="0"/>
                  <wp:docPr id="204468154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4681545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489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569648">
            <w:pPr>
              <w:pStyle w:val="250"/>
              <w:widowControl w:val="0"/>
              <w:spacing w:after="240"/>
              <w:ind w:left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Besi Hollow Galvanis 35mm x 35mm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775" w:type="pct"/>
            <w:vAlign w:val="center"/>
          </w:tcPr>
          <w:p w14:paraId="0FB54DBF">
            <w:pPr>
              <w:pStyle w:val="250"/>
              <w:widowControl w:val="0"/>
              <w:ind w:left="0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drawing>
                <wp:inline distT="0" distB="0" distL="0" distR="0">
                  <wp:extent cx="1085850" cy="981075"/>
                  <wp:effectExtent l="0" t="0" r="635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114" cy="10249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19C11F">
            <w:pPr>
              <w:pStyle w:val="250"/>
              <w:widowControl w:val="0"/>
              <w:spacing w:after="240"/>
              <w:ind w:left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Besi Hollow Aluminium 3mm x 3mm</w:t>
            </w:r>
          </w:p>
        </w:tc>
      </w:tr>
      <w:tr w14:paraId="15969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5" w:type="pct"/>
            <w:vAlign w:val="center"/>
          </w:tcPr>
          <w:p w14:paraId="4B056B77">
            <w:pPr>
              <w:pStyle w:val="250"/>
              <w:widowControl w:val="0"/>
              <w:ind w:left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C</w:t>
            </w:r>
          </w:p>
        </w:tc>
        <w:tc>
          <w:tcPr>
            <w:tcW w:w="1061" w:type="pct"/>
            <w:vAlign w:val="center"/>
          </w:tcPr>
          <w:p w14:paraId="0F59BC30">
            <w:pPr>
              <w:pStyle w:val="250"/>
              <w:widowControl w:val="0"/>
              <w:ind w:left="0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M</w:t>
            </w:r>
            <w:r>
              <w:rPr>
                <w:lang w:eastAsia="en-US"/>
              </w:rPr>
              <w:t xml:space="preserve">otor </w:t>
            </w:r>
          </w:p>
        </w:tc>
        <w:tc>
          <w:tcPr>
            <w:tcW w:w="1707" w:type="pct"/>
            <w:vAlign w:val="center"/>
          </w:tcPr>
          <w:p w14:paraId="7CEA0A66">
            <w:pPr>
              <w:pStyle w:val="250"/>
              <w:widowControl w:val="0"/>
              <w:ind w:left="0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drawing>
                <wp:inline distT="0" distB="0" distL="0" distR="0">
                  <wp:extent cx="1015365" cy="914400"/>
                  <wp:effectExtent l="0" t="0" r="635" b="0"/>
                  <wp:docPr id="146248228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2482287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536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9E8284">
            <w:pPr>
              <w:pStyle w:val="250"/>
              <w:widowControl w:val="0"/>
              <w:ind w:left="0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 xml:space="preserve">Motor Ac 1 phase </w:t>
            </w:r>
          </w:p>
          <w:p w14:paraId="1CB1784C">
            <w:pPr>
              <w:pStyle w:val="250"/>
              <w:widowControl w:val="0"/>
              <w:spacing w:after="240"/>
              <w:ind w:left="0"/>
              <w:jc w:val="center"/>
              <w:rPr>
                <w:lang w:eastAsia="en-US"/>
              </w:rPr>
            </w:pPr>
          </w:p>
        </w:tc>
        <w:tc>
          <w:tcPr>
            <w:tcW w:w="1775" w:type="pct"/>
            <w:vAlign w:val="center"/>
          </w:tcPr>
          <w:p w14:paraId="6232598B">
            <w:pPr>
              <w:pStyle w:val="250"/>
              <w:widowControl w:val="0"/>
              <w:ind w:left="0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drawing>
                <wp:inline distT="0" distB="0" distL="0" distR="0">
                  <wp:extent cx="1237615" cy="914400"/>
                  <wp:effectExtent l="0" t="0" r="6985" b="0"/>
                  <wp:docPr id="160062133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0621336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761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EABF50">
            <w:pPr>
              <w:pStyle w:val="250"/>
              <w:widowControl w:val="0"/>
              <w:spacing w:after="240"/>
              <w:ind w:left="0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Motor DC</w:t>
            </w:r>
          </w:p>
        </w:tc>
      </w:tr>
      <w:tr w14:paraId="431AA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5" w:type="pct"/>
            <w:vAlign w:val="center"/>
          </w:tcPr>
          <w:p w14:paraId="5616A160">
            <w:pPr>
              <w:pStyle w:val="250"/>
              <w:widowControl w:val="0"/>
              <w:ind w:left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D</w:t>
            </w:r>
          </w:p>
        </w:tc>
        <w:tc>
          <w:tcPr>
            <w:tcW w:w="1061" w:type="pct"/>
            <w:vAlign w:val="center"/>
          </w:tcPr>
          <w:p w14:paraId="4C6395A6">
            <w:pPr>
              <w:pStyle w:val="250"/>
              <w:widowControl w:val="0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Mekanisme transmisi</w:t>
            </w:r>
          </w:p>
        </w:tc>
        <w:tc>
          <w:tcPr>
            <w:tcW w:w="1707" w:type="pct"/>
            <w:vAlign w:val="center"/>
          </w:tcPr>
          <w:p w14:paraId="37CA18B0">
            <w:pPr>
              <w:pStyle w:val="250"/>
              <w:widowControl w:val="0"/>
              <w:ind w:left="0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drawing>
                <wp:inline distT="0" distB="0" distL="0" distR="0">
                  <wp:extent cx="1461135" cy="914400"/>
                  <wp:effectExtent l="0" t="0" r="1206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113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9C2D7A">
            <w:pPr>
              <w:pStyle w:val="250"/>
              <w:widowControl w:val="0"/>
              <w:spacing w:after="240"/>
              <w:ind w:left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Double</w:t>
            </w:r>
            <w:r>
              <w:rPr>
                <w:lang w:eastAsia="en-US"/>
              </w:rPr>
              <w:t xml:space="preserve"> belt</w:t>
            </w:r>
          </w:p>
        </w:tc>
        <w:tc>
          <w:tcPr>
            <w:tcW w:w="1775" w:type="pct"/>
            <w:vAlign w:val="center"/>
          </w:tcPr>
          <w:p w14:paraId="3EE6DE0A">
            <w:pPr>
              <w:pStyle w:val="250"/>
              <w:widowControl w:val="0"/>
              <w:ind w:left="0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drawing>
                <wp:inline distT="0" distB="0" distL="0" distR="0">
                  <wp:extent cx="1564005" cy="914400"/>
                  <wp:effectExtent l="0" t="0" r="1079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400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F62B0D5">
            <w:pPr>
              <w:pStyle w:val="250"/>
              <w:widowControl w:val="0"/>
              <w:ind w:left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Single</w:t>
            </w:r>
            <w:r>
              <w:rPr>
                <w:lang w:eastAsia="en-US"/>
              </w:rPr>
              <w:t xml:space="preserve"> belt</w:t>
            </w:r>
            <w:r>
              <w:rPr>
                <w:lang w:val="en-US" w:eastAsia="en-US"/>
              </w:rPr>
              <w:t xml:space="preserve"> </w:t>
            </w:r>
          </w:p>
          <w:p w14:paraId="7AD5DB60">
            <w:pPr>
              <w:pStyle w:val="250"/>
              <w:widowControl w:val="0"/>
              <w:spacing w:after="240"/>
              <w:ind w:left="0"/>
              <w:jc w:val="center"/>
              <w:rPr>
                <w:lang w:val="en-US" w:eastAsia="en-US"/>
              </w:rPr>
            </w:pPr>
          </w:p>
        </w:tc>
      </w:tr>
    </w:tbl>
    <w:p w14:paraId="31E5D022"/>
    <w:p w14:paraId="2DB6953C">
      <w:pPr>
        <w:suppressAutoHyphens w:val="0"/>
        <w:rPr>
          <w:bCs/>
          <w:sz w:val="20"/>
          <w:lang w:val="en-US"/>
        </w:rPr>
      </w:pPr>
      <w:r>
        <w:rPr>
          <w:b/>
          <w:sz w:val="20"/>
          <w:lang w:val="en-US"/>
        </w:rPr>
        <w:t xml:space="preserve">Tabel </w:t>
      </w:r>
      <w:r>
        <w:rPr>
          <w:rFonts w:hint="default"/>
          <w:b/>
          <w:sz w:val="20"/>
          <w:lang w:val="en-US"/>
        </w:rPr>
        <w:t>5</w:t>
      </w:r>
      <w:r>
        <w:rPr>
          <w:bCs/>
          <w:sz w:val="20"/>
          <w:lang w:val="en-US"/>
        </w:rPr>
        <w:t xml:space="preserve"> Beban part pada rangka</w:t>
      </w:r>
    </w:p>
    <w:tbl>
      <w:tblPr>
        <w:tblStyle w:val="111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7"/>
        <w:gridCol w:w="3244"/>
        <w:gridCol w:w="2035"/>
        <w:gridCol w:w="1906"/>
      </w:tblGrid>
      <w:tr w14:paraId="3D30C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68" w:type="pct"/>
            <w:gridSpan w:val="2"/>
          </w:tcPr>
          <w:p w14:paraId="651DEB69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rFonts w:eastAsia="SimSun"/>
                <w:bCs/>
                <w:sz w:val="20"/>
                <w:lang w:val="en-US" w:eastAsia="en-US"/>
              </w:rPr>
              <w:t>Keterangan</w:t>
            </w:r>
          </w:p>
        </w:tc>
        <w:tc>
          <w:tcPr>
            <w:tcW w:w="2132" w:type="pct"/>
            <w:gridSpan w:val="2"/>
          </w:tcPr>
          <w:p w14:paraId="22B81F7E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rFonts w:eastAsia="SimSun"/>
                <w:bCs/>
                <w:sz w:val="20"/>
                <w:lang w:val="en-US" w:eastAsia="en-US"/>
              </w:rPr>
              <w:t xml:space="preserve">Beban </w:t>
            </w:r>
          </w:p>
        </w:tc>
      </w:tr>
      <w:tr w14:paraId="0D45C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3" w:type="pct"/>
            <w:vMerge w:val="restart"/>
            <w:tcBorders>
              <w:right w:val="single" w:color="auto" w:sz="4" w:space="0"/>
            </w:tcBorders>
            <w:vAlign w:val="center"/>
          </w:tcPr>
          <w:p w14:paraId="0F07247B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rFonts w:eastAsia="SimSun"/>
                <w:bCs/>
                <w:sz w:val="20"/>
                <w:lang w:val="en-US" w:eastAsia="en-US"/>
              </w:rPr>
              <w:t>Poros 1</w:t>
            </w:r>
          </w:p>
        </w:tc>
        <w:tc>
          <w:tcPr>
            <w:tcW w:w="1755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09AD9169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rFonts w:eastAsia="SimSun"/>
                <w:bCs/>
                <w:sz w:val="20"/>
                <w:lang w:val="en-US" w:eastAsia="en-US"/>
              </w:rPr>
              <w:t>Poros</w:t>
            </w:r>
          </w:p>
        </w:tc>
        <w:tc>
          <w:tcPr>
            <w:tcW w:w="1101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5625B75F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rFonts w:eastAsia="SimSun"/>
                <w:bCs/>
                <w:sz w:val="20"/>
                <w:lang w:val="en-US" w:eastAsia="en-US"/>
              </w:rPr>
              <w:t>1,45kg</w:t>
            </w:r>
          </w:p>
        </w:tc>
        <w:tc>
          <w:tcPr>
            <w:tcW w:w="1031" w:type="pct"/>
            <w:vMerge w:val="restart"/>
            <w:tcBorders>
              <w:left w:val="single" w:color="auto" w:sz="4" w:space="0"/>
            </w:tcBorders>
            <w:vAlign w:val="center"/>
          </w:tcPr>
          <w:p w14:paraId="2590B132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rFonts w:eastAsia="SimSun"/>
                <w:bCs/>
                <w:sz w:val="20"/>
                <w:lang w:val="en-US" w:eastAsia="en-US"/>
              </w:rPr>
              <w:t>Total</w:t>
            </w:r>
          </w:p>
          <w:p w14:paraId="390FCF53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rFonts w:eastAsia="SimSun"/>
                <w:bCs/>
                <w:sz w:val="20"/>
                <w:lang w:val="en-US" w:eastAsia="en-US"/>
              </w:rPr>
              <w:t xml:space="preserve">4,7 Kg </w:t>
            </w:r>
          </w:p>
        </w:tc>
      </w:tr>
      <w:tr w14:paraId="484FF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3" w:type="pct"/>
            <w:vMerge w:val="continue"/>
            <w:tcBorders>
              <w:right w:val="single" w:color="auto" w:sz="4" w:space="0"/>
            </w:tcBorders>
          </w:tcPr>
          <w:p w14:paraId="6A6E213C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</w:p>
        </w:tc>
        <w:tc>
          <w:tcPr>
            <w:tcW w:w="1755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1B857569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rFonts w:eastAsia="SimSun"/>
                <w:bCs/>
                <w:sz w:val="20"/>
                <w:lang w:val="en-US" w:eastAsia="en-US"/>
              </w:rPr>
              <w:t>Pulley 1</w:t>
            </w:r>
          </w:p>
        </w:tc>
        <w:tc>
          <w:tcPr>
            <w:tcW w:w="1101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314F7FB9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rFonts w:eastAsia="SimSun"/>
                <w:bCs/>
                <w:sz w:val="20"/>
                <w:lang w:val="en-US" w:eastAsia="en-US"/>
              </w:rPr>
              <w:t>1,20Kg</w:t>
            </w:r>
          </w:p>
        </w:tc>
        <w:tc>
          <w:tcPr>
            <w:tcW w:w="1031" w:type="pct"/>
            <w:vMerge w:val="continue"/>
            <w:tcBorders>
              <w:left w:val="single" w:color="auto" w:sz="4" w:space="0"/>
            </w:tcBorders>
          </w:tcPr>
          <w:p w14:paraId="210FB14F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</w:p>
        </w:tc>
      </w:tr>
      <w:tr w14:paraId="3519D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3" w:type="pct"/>
            <w:vMerge w:val="continue"/>
            <w:tcBorders>
              <w:right w:val="single" w:color="auto" w:sz="4" w:space="0"/>
            </w:tcBorders>
          </w:tcPr>
          <w:p w14:paraId="0A0BFD50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</w:p>
        </w:tc>
        <w:tc>
          <w:tcPr>
            <w:tcW w:w="1755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6CB4D33F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rFonts w:eastAsia="SimSun"/>
                <w:bCs/>
                <w:sz w:val="20"/>
                <w:lang w:val="en-US" w:eastAsia="en-US"/>
              </w:rPr>
              <w:t>2 Bearing</w:t>
            </w:r>
          </w:p>
        </w:tc>
        <w:tc>
          <w:tcPr>
            <w:tcW w:w="1101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5C10B37B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rFonts w:eastAsia="SimSun"/>
                <w:bCs/>
                <w:sz w:val="20"/>
                <w:lang w:val="en-US" w:eastAsia="en-US"/>
              </w:rPr>
              <w:t>1,40Kg</w:t>
            </w:r>
          </w:p>
        </w:tc>
        <w:tc>
          <w:tcPr>
            <w:tcW w:w="1031" w:type="pct"/>
            <w:vMerge w:val="continue"/>
            <w:tcBorders>
              <w:left w:val="single" w:color="auto" w:sz="4" w:space="0"/>
            </w:tcBorders>
          </w:tcPr>
          <w:p w14:paraId="19A76020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</w:p>
        </w:tc>
      </w:tr>
      <w:tr w14:paraId="07CCB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3" w:type="pct"/>
            <w:vMerge w:val="continue"/>
            <w:tcBorders>
              <w:right w:val="single" w:color="auto" w:sz="4" w:space="0"/>
            </w:tcBorders>
          </w:tcPr>
          <w:p w14:paraId="686D8F7A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</w:p>
        </w:tc>
        <w:tc>
          <w:tcPr>
            <w:tcW w:w="1755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64CF8290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rFonts w:eastAsia="SimSun"/>
                <w:bCs/>
                <w:sz w:val="20"/>
                <w:lang w:val="en-US" w:eastAsia="en-US"/>
              </w:rPr>
              <w:t>Mur dan baut</w:t>
            </w:r>
          </w:p>
        </w:tc>
        <w:tc>
          <w:tcPr>
            <w:tcW w:w="1101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3BD0168A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rFonts w:eastAsia="SimSun"/>
                <w:bCs/>
                <w:sz w:val="20"/>
                <w:lang w:val="en-US" w:eastAsia="en-US"/>
              </w:rPr>
              <w:t>0,40Kg</w:t>
            </w:r>
          </w:p>
        </w:tc>
        <w:tc>
          <w:tcPr>
            <w:tcW w:w="1031" w:type="pct"/>
            <w:vMerge w:val="continue"/>
            <w:tcBorders>
              <w:left w:val="single" w:color="auto" w:sz="4" w:space="0"/>
            </w:tcBorders>
          </w:tcPr>
          <w:p w14:paraId="31C7E9A1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</w:p>
        </w:tc>
      </w:tr>
      <w:tr w14:paraId="2D188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3" w:type="pct"/>
            <w:vMerge w:val="continue"/>
            <w:tcBorders>
              <w:right w:val="single" w:color="auto" w:sz="4" w:space="0"/>
            </w:tcBorders>
          </w:tcPr>
          <w:p w14:paraId="5C6A973D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</w:p>
        </w:tc>
        <w:tc>
          <w:tcPr>
            <w:tcW w:w="175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006954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rFonts w:eastAsia="SimSun"/>
                <w:bCs/>
                <w:sz w:val="20"/>
                <w:lang w:val="en-US" w:eastAsia="en-US"/>
              </w:rPr>
              <w:t>Piringan</w:t>
            </w:r>
          </w:p>
        </w:tc>
        <w:tc>
          <w:tcPr>
            <w:tcW w:w="110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B554CE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rFonts w:eastAsia="SimSun"/>
                <w:bCs/>
                <w:sz w:val="20"/>
                <w:lang w:val="en-US" w:eastAsia="en-US"/>
              </w:rPr>
              <w:t>0,25Kg</w:t>
            </w:r>
          </w:p>
        </w:tc>
        <w:tc>
          <w:tcPr>
            <w:tcW w:w="1031" w:type="pct"/>
            <w:vMerge w:val="continue"/>
            <w:tcBorders>
              <w:left w:val="single" w:color="auto" w:sz="4" w:space="0"/>
            </w:tcBorders>
          </w:tcPr>
          <w:p w14:paraId="4891FD10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</w:p>
        </w:tc>
      </w:tr>
      <w:tr w14:paraId="027A9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3" w:type="pct"/>
            <w:vMerge w:val="restart"/>
            <w:tcBorders>
              <w:right w:val="single" w:color="auto" w:sz="4" w:space="0"/>
            </w:tcBorders>
            <w:vAlign w:val="center"/>
          </w:tcPr>
          <w:p w14:paraId="0EB16834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rFonts w:eastAsia="SimSun"/>
                <w:bCs/>
                <w:sz w:val="20"/>
                <w:lang w:val="en-US" w:eastAsia="en-US"/>
              </w:rPr>
              <w:t>Poros 2</w:t>
            </w:r>
          </w:p>
        </w:tc>
        <w:tc>
          <w:tcPr>
            <w:tcW w:w="1755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742B0C66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rFonts w:eastAsia="SimSun"/>
                <w:bCs/>
                <w:sz w:val="20"/>
                <w:lang w:val="en-US" w:eastAsia="en-US"/>
              </w:rPr>
              <w:t>Poros</w:t>
            </w:r>
          </w:p>
        </w:tc>
        <w:tc>
          <w:tcPr>
            <w:tcW w:w="1101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482327BB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rFonts w:eastAsia="SimSun"/>
                <w:bCs/>
                <w:sz w:val="20"/>
                <w:lang w:val="en-US" w:eastAsia="en-US"/>
              </w:rPr>
              <w:t>1,45kg</w:t>
            </w:r>
          </w:p>
        </w:tc>
        <w:tc>
          <w:tcPr>
            <w:tcW w:w="1031" w:type="pct"/>
            <w:vMerge w:val="restart"/>
            <w:tcBorders>
              <w:left w:val="single" w:color="auto" w:sz="4" w:space="0"/>
            </w:tcBorders>
            <w:vAlign w:val="center"/>
          </w:tcPr>
          <w:p w14:paraId="06CE4CA8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rFonts w:eastAsia="SimSun"/>
                <w:bCs/>
                <w:sz w:val="20"/>
                <w:lang w:val="en-US" w:eastAsia="en-US"/>
              </w:rPr>
              <w:t>Total</w:t>
            </w:r>
          </w:p>
          <w:p w14:paraId="4F81A935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rFonts w:eastAsia="SimSun"/>
                <w:bCs/>
                <w:sz w:val="20"/>
                <w:lang w:val="en-US" w:eastAsia="en-US"/>
              </w:rPr>
              <w:t>4,4 Kg</w:t>
            </w:r>
          </w:p>
        </w:tc>
      </w:tr>
      <w:tr w14:paraId="35F50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3" w:type="pct"/>
            <w:vMerge w:val="continue"/>
            <w:tcBorders>
              <w:right w:val="single" w:color="auto" w:sz="4" w:space="0"/>
            </w:tcBorders>
          </w:tcPr>
          <w:p w14:paraId="0A4402DB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</w:p>
        </w:tc>
        <w:tc>
          <w:tcPr>
            <w:tcW w:w="1755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00838886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rFonts w:eastAsia="SimSun"/>
                <w:bCs/>
                <w:sz w:val="20"/>
                <w:lang w:val="en-US" w:eastAsia="en-US"/>
              </w:rPr>
              <w:t>Pulley 2</w:t>
            </w:r>
          </w:p>
        </w:tc>
        <w:tc>
          <w:tcPr>
            <w:tcW w:w="1101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0B8F4AF0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rFonts w:eastAsia="SimSun"/>
                <w:bCs/>
                <w:sz w:val="20"/>
                <w:lang w:val="en-US" w:eastAsia="en-US"/>
              </w:rPr>
              <w:t>0,90Kg</w:t>
            </w:r>
          </w:p>
        </w:tc>
        <w:tc>
          <w:tcPr>
            <w:tcW w:w="1031" w:type="pct"/>
            <w:vMerge w:val="continue"/>
            <w:tcBorders>
              <w:left w:val="single" w:color="auto" w:sz="4" w:space="0"/>
            </w:tcBorders>
          </w:tcPr>
          <w:p w14:paraId="5312B03A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</w:p>
        </w:tc>
      </w:tr>
      <w:tr w14:paraId="2D2FC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3" w:type="pct"/>
            <w:vMerge w:val="continue"/>
            <w:tcBorders>
              <w:right w:val="single" w:color="auto" w:sz="4" w:space="0"/>
            </w:tcBorders>
          </w:tcPr>
          <w:p w14:paraId="1B58F6BC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</w:p>
        </w:tc>
        <w:tc>
          <w:tcPr>
            <w:tcW w:w="1755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68641932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rFonts w:eastAsia="SimSun"/>
                <w:bCs/>
                <w:sz w:val="20"/>
                <w:lang w:val="en-US" w:eastAsia="en-US"/>
              </w:rPr>
              <w:t>2 Bearing</w:t>
            </w:r>
          </w:p>
        </w:tc>
        <w:tc>
          <w:tcPr>
            <w:tcW w:w="1101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31358D08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rFonts w:eastAsia="SimSun"/>
                <w:bCs/>
                <w:sz w:val="20"/>
                <w:lang w:val="en-US" w:eastAsia="en-US"/>
              </w:rPr>
              <w:t>1,40Kg</w:t>
            </w:r>
          </w:p>
        </w:tc>
        <w:tc>
          <w:tcPr>
            <w:tcW w:w="1031" w:type="pct"/>
            <w:vMerge w:val="continue"/>
            <w:tcBorders>
              <w:left w:val="single" w:color="auto" w:sz="4" w:space="0"/>
            </w:tcBorders>
          </w:tcPr>
          <w:p w14:paraId="2986AD70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</w:p>
        </w:tc>
      </w:tr>
      <w:tr w14:paraId="66275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3" w:type="pct"/>
            <w:vMerge w:val="continue"/>
            <w:tcBorders>
              <w:right w:val="single" w:color="auto" w:sz="4" w:space="0"/>
            </w:tcBorders>
          </w:tcPr>
          <w:p w14:paraId="4EE21E5B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</w:p>
        </w:tc>
        <w:tc>
          <w:tcPr>
            <w:tcW w:w="1755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1F871CED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rFonts w:eastAsia="SimSun"/>
                <w:bCs/>
                <w:sz w:val="20"/>
                <w:lang w:val="en-US" w:eastAsia="en-US"/>
              </w:rPr>
              <w:t>Mur dan baut</w:t>
            </w:r>
          </w:p>
        </w:tc>
        <w:tc>
          <w:tcPr>
            <w:tcW w:w="1101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12314231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rFonts w:eastAsia="SimSun"/>
                <w:bCs/>
                <w:sz w:val="20"/>
                <w:lang w:val="en-US" w:eastAsia="en-US"/>
              </w:rPr>
              <w:t>0,40Kg</w:t>
            </w:r>
          </w:p>
        </w:tc>
        <w:tc>
          <w:tcPr>
            <w:tcW w:w="1031" w:type="pct"/>
            <w:vMerge w:val="continue"/>
            <w:tcBorders>
              <w:left w:val="single" w:color="auto" w:sz="4" w:space="0"/>
            </w:tcBorders>
          </w:tcPr>
          <w:p w14:paraId="56AD6CE2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</w:p>
        </w:tc>
      </w:tr>
      <w:tr w14:paraId="72E62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3" w:type="pct"/>
            <w:vMerge w:val="continue"/>
            <w:tcBorders>
              <w:right w:val="single" w:color="auto" w:sz="4" w:space="0"/>
            </w:tcBorders>
          </w:tcPr>
          <w:p w14:paraId="7BC8D242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</w:p>
        </w:tc>
        <w:tc>
          <w:tcPr>
            <w:tcW w:w="1755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5DA05DFA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rFonts w:eastAsia="SimSun"/>
                <w:bCs/>
                <w:sz w:val="20"/>
                <w:lang w:val="en-US" w:eastAsia="en-US"/>
              </w:rPr>
              <w:t>Piringan</w:t>
            </w:r>
          </w:p>
        </w:tc>
        <w:tc>
          <w:tcPr>
            <w:tcW w:w="1101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007729DE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rFonts w:eastAsia="SimSun"/>
                <w:bCs/>
                <w:sz w:val="20"/>
                <w:lang w:val="en-US" w:eastAsia="en-US"/>
              </w:rPr>
              <w:t>0,25Kg</w:t>
            </w:r>
          </w:p>
        </w:tc>
        <w:tc>
          <w:tcPr>
            <w:tcW w:w="1031" w:type="pct"/>
            <w:vMerge w:val="continue"/>
            <w:tcBorders>
              <w:left w:val="single" w:color="auto" w:sz="4" w:space="0"/>
            </w:tcBorders>
          </w:tcPr>
          <w:p w14:paraId="66DB1BC5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</w:p>
        </w:tc>
      </w:tr>
      <w:tr w14:paraId="10E37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pct"/>
            <w:gridSpan w:val="3"/>
          </w:tcPr>
          <w:p w14:paraId="13FB8D16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rFonts w:eastAsia="SimSun"/>
                <w:bCs/>
                <w:sz w:val="20"/>
                <w:lang w:val="en-US" w:eastAsia="en-US"/>
              </w:rPr>
              <w:t>Total</w:t>
            </w:r>
          </w:p>
        </w:tc>
        <w:tc>
          <w:tcPr>
            <w:tcW w:w="1031" w:type="pct"/>
          </w:tcPr>
          <w:p w14:paraId="7B37D727">
            <w:pPr>
              <w:widowControl w:val="0"/>
              <w:suppressAutoHyphens w:val="0"/>
              <w:jc w:val="center"/>
              <w:rPr>
                <w:rFonts w:eastAsia="SimSun"/>
                <w:bCs/>
                <w:sz w:val="20"/>
                <w:lang w:val="en-US" w:eastAsia="en-US"/>
              </w:rPr>
            </w:pPr>
            <w:r>
              <w:rPr>
                <w:rFonts w:eastAsia="SimSun"/>
                <w:bCs/>
                <w:sz w:val="20"/>
                <w:lang w:val="en-US" w:eastAsia="en-US"/>
              </w:rPr>
              <w:t>9,1 Kg</w:t>
            </w:r>
          </w:p>
        </w:tc>
      </w:tr>
    </w:tbl>
    <w:p w14:paraId="1A97EB7E"/>
    <w:p w14:paraId="4C695B05">
      <w:pPr>
        <w:suppressAutoHyphens w:val="0"/>
        <w:rPr>
          <w:bCs/>
          <w:sz w:val="20"/>
          <w:lang w:val="en-US"/>
        </w:rPr>
      </w:pPr>
      <w:r>
        <w:rPr>
          <w:b/>
          <w:sz w:val="20"/>
          <w:lang w:val="en-US"/>
        </w:rPr>
        <w:t xml:space="preserve">Tabel </w:t>
      </w:r>
      <w:r>
        <w:rPr>
          <w:rFonts w:hint="default"/>
          <w:b/>
          <w:sz w:val="20"/>
          <w:lang w:val="en-US"/>
        </w:rPr>
        <w:t>6</w:t>
      </w:r>
      <w:r>
        <w:rPr>
          <w:bCs/>
          <w:sz w:val="20"/>
          <w:lang w:val="en-US"/>
        </w:rPr>
        <w:t xml:space="preserve"> Hasil data simulasi pada rangka mesin poles</w:t>
      </w:r>
    </w:p>
    <w:tbl>
      <w:tblPr>
        <w:tblStyle w:val="1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918"/>
        <w:gridCol w:w="1131"/>
        <w:gridCol w:w="1366"/>
        <w:gridCol w:w="1266"/>
        <w:gridCol w:w="641"/>
        <w:gridCol w:w="1866"/>
        <w:gridCol w:w="849"/>
      </w:tblGrid>
      <w:tr w14:paraId="35080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1" w:type="dxa"/>
            <w:vMerge w:val="restart"/>
            <w:vAlign w:val="center"/>
          </w:tcPr>
          <w:p w14:paraId="5C3E357B">
            <w:pPr>
              <w:widowControl w:val="0"/>
              <w:suppressAutoHyphens w:val="0"/>
              <w:jc w:val="center"/>
              <w:rPr>
                <w:b/>
                <w:sz w:val="20"/>
                <w:lang w:val="en-US" w:eastAsia="en-US"/>
              </w:rPr>
            </w:pPr>
            <w:r>
              <w:rPr>
                <w:b/>
                <w:sz w:val="20"/>
                <w:lang w:val="en-US" w:eastAsia="en-US"/>
              </w:rPr>
              <w:t>Name</w:t>
            </w:r>
          </w:p>
        </w:tc>
        <w:tc>
          <w:tcPr>
            <w:tcW w:w="3599" w:type="dxa"/>
            <w:gridSpan w:val="3"/>
          </w:tcPr>
          <w:p w14:paraId="0D03C8D5">
            <w:pPr>
              <w:widowControl w:val="0"/>
              <w:suppressAutoHyphens w:val="0"/>
              <w:jc w:val="center"/>
              <w:rPr>
                <w:b/>
                <w:sz w:val="20"/>
                <w:lang w:val="en-US" w:eastAsia="en-US"/>
              </w:rPr>
            </w:pPr>
            <w:r>
              <w:rPr>
                <w:b/>
                <w:sz w:val="20"/>
                <w:lang w:val="en-US" w:eastAsia="en-US"/>
              </w:rPr>
              <w:t>Nilai Maksimum</w:t>
            </w:r>
          </w:p>
        </w:tc>
        <w:tc>
          <w:tcPr>
            <w:tcW w:w="3563" w:type="dxa"/>
            <w:gridSpan w:val="3"/>
          </w:tcPr>
          <w:p w14:paraId="4F59A5B8">
            <w:pPr>
              <w:widowControl w:val="0"/>
              <w:suppressAutoHyphens w:val="0"/>
              <w:jc w:val="center"/>
              <w:rPr>
                <w:b/>
                <w:sz w:val="20"/>
                <w:lang w:val="en-US" w:eastAsia="en-US"/>
              </w:rPr>
            </w:pPr>
            <w:r>
              <w:rPr>
                <w:b/>
                <w:sz w:val="20"/>
                <w:lang w:val="en-US" w:eastAsia="en-US"/>
              </w:rPr>
              <w:t>Nilai Minimum</w:t>
            </w:r>
          </w:p>
        </w:tc>
        <w:tc>
          <w:tcPr>
            <w:tcW w:w="1097" w:type="dxa"/>
            <w:vMerge w:val="restart"/>
            <w:vAlign w:val="center"/>
          </w:tcPr>
          <w:p w14:paraId="66E934F7">
            <w:pPr>
              <w:widowControl w:val="0"/>
              <w:suppressAutoHyphens w:val="0"/>
              <w:jc w:val="center"/>
              <w:rPr>
                <w:b/>
                <w:sz w:val="20"/>
                <w:lang w:val="en-US" w:eastAsia="en-US"/>
              </w:rPr>
            </w:pPr>
            <w:r>
              <w:rPr>
                <w:b/>
                <w:sz w:val="20"/>
                <w:lang w:val="en-US" w:eastAsia="en-US"/>
              </w:rPr>
              <w:t>Safety Factor</w:t>
            </w:r>
          </w:p>
        </w:tc>
      </w:tr>
      <w:tr w14:paraId="12802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2" w:hRule="atLeast"/>
        </w:trPr>
        <w:tc>
          <w:tcPr>
            <w:tcW w:w="1091" w:type="dxa"/>
            <w:vMerge w:val="continue"/>
          </w:tcPr>
          <w:p w14:paraId="1B25F678">
            <w:pPr>
              <w:widowControl w:val="0"/>
              <w:suppressAutoHyphens w:val="0"/>
              <w:jc w:val="both"/>
              <w:rPr>
                <w:b/>
                <w:sz w:val="20"/>
                <w:lang w:val="en-US" w:eastAsia="en-US"/>
              </w:rPr>
            </w:pPr>
          </w:p>
        </w:tc>
        <w:tc>
          <w:tcPr>
            <w:tcW w:w="1115" w:type="dxa"/>
            <w:textDirection w:val="btLr"/>
          </w:tcPr>
          <w:p w14:paraId="6999A964">
            <w:pPr>
              <w:widowControl w:val="0"/>
              <w:suppressAutoHyphens w:val="0"/>
              <w:ind w:left="113" w:right="113"/>
              <w:jc w:val="left"/>
              <w:rPr>
                <w:b/>
                <w:sz w:val="20"/>
                <w:lang w:val="en-US" w:eastAsia="en-US"/>
              </w:rPr>
            </w:pPr>
            <w:r>
              <w:rPr>
                <w:b/>
                <w:sz w:val="20"/>
                <w:lang w:val="en-US" w:eastAsia="en-US"/>
              </w:rPr>
              <w:t>Von Misses Stress (MPa)</w:t>
            </w:r>
          </w:p>
        </w:tc>
        <w:tc>
          <w:tcPr>
            <w:tcW w:w="1372" w:type="dxa"/>
            <w:textDirection w:val="btLr"/>
          </w:tcPr>
          <w:p w14:paraId="52ED2E10">
            <w:pPr>
              <w:widowControl w:val="0"/>
              <w:suppressAutoHyphens w:val="0"/>
              <w:ind w:left="113" w:right="113"/>
              <w:jc w:val="left"/>
              <w:rPr>
                <w:b/>
                <w:sz w:val="20"/>
                <w:lang w:val="en-US" w:eastAsia="en-US"/>
              </w:rPr>
            </w:pPr>
            <w:r>
              <w:rPr>
                <w:b/>
                <w:sz w:val="20"/>
                <w:lang w:val="en-US" w:eastAsia="en-US"/>
              </w:rPr>
              <w:t>Displacement (mm)</w:t>
            </w:r>
          </w:p>
        </w:tc>
        <w:tc>
          <w:tcPr>
            <w:tcW w:w="1112" w:type="dxa"/>
            <w:textDirection w:val="btLr"/>
          </w:tcPr>
          <w:p w14:paraId="302E70F2">
            <w:pPr>
              <w:widowControl w:val="0"/>
              <w:suppressAutoHyphens w:val="0"/>
              <w:ind w:left="113" w:right="113"/>
              <w:jc w:val="left"/>
              <w:rPr>
                <w:b/>
                <w:sz w:val="20"/>
                <w:lang w:val="en-US" w:eastAsia="en-US"/>
              </w:rPr>
            </w:pPr>
            <w:r>
              <w:rPr>
                <w:b/>
                <w:sz w:val="20"/>
                <w:lang w:val="en-US" w:eastAsia="en-US"/>
              </w:rPr>
              <w:t>Strain</w:t>
            </w:r>
          </w:p>
        </w:tc>
        <w:tc>
          <w:tcPr>
            <w:tcW w:w="1097" w:type="dxa"/>
            <w:textDirection w:val="btLr"/>
          </w:tcPr>
          <w:p w14:paraId="63AB3C8A">
            <w:pPr>
              <w:widowControl w:val="0"/>
              <w:suppressAutoHyphens w:val="0"/>
              <w:ind w:left="113" w:right="113"/>
              <w:jc w:val="left"/>
              <w:rPr>
                <w:b/>
                <w:sz w:val="20"/>
                <w:lang w:val="en-US" w:eastAsia="en-US"/>
              </w:rPr>
            </w:pPr>
            <w:r>
              <w:rPr>
                <w:b/>
                <w:sz w:val="20"/>
                <w:lang w:val="en-US" w:eastAsia="en-US"/>
              </w:rPr>
              <w:t>Von Misses Stress (MPa)</w:t>
            </w:r>
          </w:p>
        </w:tc>
        <w:tc>
          <w:tcPr>
            <w:tcW w:w="1372" w:type="dxa"/>
            <w:textDirection w:val="btLr"/>
          </w:tcPr>
          <w:p w14:paraId="61CFA9E2">
            <w:pPr>
              <w:widowControl w:val="0"/>
              <w:suppressAutoHyphens w:val="0"/>
              <w:ind w:left="113" w:right="113"/>
              <w:jc w:val="left"/>
              <w:rPr>
                <w:b/>
                <w:sz w:val="20"/>
                <w:lang w:val="en-US" w:eastAsia="en-US"/>
              </w:rPr>
            </w:pPr>
            <w:r>
              <w:rPr>
                <w:b/>
                <w:sz w:val="20"/>
                <w:lang w:val="en-US" w:eastAsia="en-US"/>
              </w:rPr>
              <w:t>Displacement (mm)</w:t>
            </w:r>
          </w:p>
        </w:tc>
        <w:tc>
          <w:tcPr>
            <w:tcW w:w="1094" w:type="dxa"/>
            <w:textDirection w:val="btLr"/>
          </w:tcPr>
          <w:p w14:paraId="028F7FF5">
            <w:pPr>
              <w:widowControl w:val="0"/>
              <w:suppressAutoHyphens w:val="0"/>
              <w:ind w:left="113" w:right="113"/>
              <w:jc w:val="left"/>
              <w:rPr>
                <w:b/>
                <w:sz w:val="20"/>
                <w:lang w:val="en-US" w:eastAsia="en-US"/>
              </w:rPr>
            </w:pPr>
            <w:r>
              <w:rPr>
                <w:b/>
                <w:sz w:val="20"/>
                <w:lang w:val="en-US" w:eastAsia="en-US"/>
              </w:rPr>
              <w:t>Strain</w:t>
            </w:r>
          </w:p>
        </w:tc>
        <w:tc>
          <w:tcPr>
            <w:tcW w:w="1097" w:type="dxa"/>
            <w:vMerge w:val="continue"/>
          </w:tcPr>
          <w:p w14:paraId="3C831127">
            <w:pPr>
              <w:widowControl w:val="0"/>
              <w:suppressAutoHyphens w:val="0"/>
              <w:jc w:val="both"/>
              <w:rPr>
                <w:b/>
                <w:sz w:val="20"/>
                <w:lang w:val="en-US" w:eastAsia="en-US"/>
              </w:rPr>
            </w:pPr>
          </w:p>
        </w:tc>
      </w:tr>
      <w:tr w14:paraId="1ACA8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1" w:type="dxa"/>
            <w:vAlign w:val="center"/>
          </w:tcPr>
          <w:p w14:paraId="0DB5994C">
            <w:pPr>
              <w:widowControl w:val="0"/>
              <w:suppressAutoHyphens w:val="0"/>
              <w:jc w:val="center"/>
              <w:rPr>
                <w:b/>
                <w:sz w:val="20"/>
                <w:lang w:val="en-US" w:eastAsia="en-US"/>
              </w:rPr>
            </w:pPr>
            <w:r>
              <w:rPr>
                <w:b/>
                <w:sz w:val="20"/>
                <w:lang w:val="en-US" w:eastAsia="en-US"/>
              </w:rPr>
              <w:t>Rangka mesin poles metalografi</w:t>
            </w:r>
          </w:p>
        </w:tc>
        <w:tc>
          <w:tcPr>
            <w:tcW w:w="1115" w:type="dxa"/>
          </w:tcPr>
          <w:p w14:paraId="46B8136A">
            <w:pPr>
              <w:widowControl w:val="0"/>
              <w:suppressAutoHyphens w:val="0"/>
              <w:jc w:val="both"/>
              <w:rPr>
                <w:b/>
                <w:sz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7,82986</w:t>
            </w:r>
          </w:p>
        </w:tc>
        <w:tc>
          <w:tcPr>
            <w:tcW w:w="1372" w:type="dxa"/>
          </w:tcPr>
          <w:p w14:paraId="72B6CA48">
            <w:pPr>
              <w:widowControl w:val="0"/>
              <w:suppressAutoHyphens w:val="0"/>
              <w:jc w:val="both"/>
              <w:rPr>
                <w:b/>
                <w:sz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0,0587477 </w:t>
            </w:r>
          </w:p>
        </w:tc>
        <w:tc>
          <w:tcPr>
            <w:tcW w:w="1112" w:type="dxa"/>
          </w:tcPr>
          <w:p w14:paraId="4D88F1D2">
            <w:pPr>
              <w:widowControl w:val="0"/>
              <w:suppressAutoHyphens w:val="0"/>
              <w:jc w:val="both"/>
              <w:rPr>
                <w:b/>
                <w:sz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0,0000352366 </w:t>
            </w:r>
          </w:p>
        </w:tc>
        <w:tc>
          <w:tcPr>
            <w:tcW w:w="1097" w:type="dxa"/>
          </w:tcPr>
          <w:p w14:paraId="303D0774">
            <w:pPr>
              <w:widowControl w:val="0"/>
              <w:suppressAutoHyphens w:val="0"/>
              <w:jc w:val="both"/>
              <w:rPr>
                <w:b/>
                <w:sz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0,000117923</w:t>
            </w:r>
          </w:p>
        </w:tc>
        <w:tc>
          <w:tcPr>
            <w:tcW w:w="1372" w:type="dxa"/>
          </w:tcPr>
          <w:p w14:paraId="75AE5CF5">
            <w:pPr>
              <w:widowControl w:val="0"/>
              <w:suppressAutoHyphens w:val="0"/>
              <w:jc w:val="both"/>
              <w:rPr>
                <w:bCs/>
                <w:sz w:val="20"/>
                <w:lang w:val="en-US" w:eastAsia="en-US"/>
              </w:rPr>
            </w:pPr>
            <w:r>
              <w:rPr>
                <w:bCs/>
                <w:sz w:val="20"/>
                <w:lang w:val="en-US" w:eastAsia="en-US"/>
              </w:rPr>
              <w:t>0</w:t>
            </w:r>
          </w:p>
        </w:tc>
        <w:tc>
          <w:tcPr>
            <w:tcW w:w="1094" w:type="dxa"/>
          </w:tcPr>
          <w:p w14:paraId="3062E191">
            <w:pPr>
              <w:widowControl w:val="0"/>
              <w:suppressAutoHyphens w:val="0"/>
              <w:jc w:val="both"/>
              <w:rPr>
                <w:b/>
                <w:sz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0,000000000511336</w:t>
            </w:r>
          </w:p>
        </w:tc>
        <w:tc>
          <w:tcPr>
            <w:tcW w:w="1097" w:type="dxa"/>
          </w:tcPr>
          <w:p w14:paraId="1388AB87">
            <w:pPr>
              <w:widowControl w:val="0"/>
              <w:suppressAutoHyphens w:val="0"/>
              <w:jc w:val="both"/>
              <w:rPr>
                <w:bCs/>
                <w:sz w:val="20"/>
                <w:lang w:val="en-US" w:eastAsia="en-US"/>
              </w:rPr>
            </w:pPr>
            <w:r>
              <w:rPr>
                <w:bCs/>
                <w:sz w:val="20"/>
                <w:lang w:val="en-US" w:eastAsia="en-US"/>
              </w:rPr>
              <w:t>26,43</w:t>
            </w:r>
          </w:p>
        </w:tc>
      </w:tr>
    </w:tbl>
    <w:p w14:paraId="69AE67B2">
      <w:pPr>
        <w:suppressAutoHyphens w:val="0"/>
        <w:rPr>
          <w:b/>
          <w:sz w:val="20"/>
          <w:lang w:val="en-US"/>
        </w:rPr>
      </w:pPr>
    </w:p>
    <w:p w14:paraId="1103AF47">
      <w:pPr>
        <w:suppressAutoHyphens w:val="0"/>
        <w:rPr>
          <w:bCs/>
          <w:sz w:val="20"/>
          <w:lang w:val="en-US"/>
        </w:rPr>
      </w:pPr>
    </w:p>
    <w:p w14:paraId="1259ED02">
      <w:pPr>
        <w:suppressAutoHyphens w:val="0"/>
        <w:rPr>
          <w:bCs/>
          <w:sz w:val="20"/>
          <w:lang w:val="en-US"/>
        </w:rPr>
      </w:pPr>
      <w:r>
        <w:rPr>
          <w:b/>
          <w:sz w:val="20"/>
          <w:lang w:val="en-US"/>
        </w:rPr>
        <w:t xml:space="preserve">Tabel </w:t>
      </w:r>
      <w:r>
        <w:rPr>
          <w:rFonts w:hint="default"/>
          <w:b/>
          <w:sz w:val="20"/>
          <w:lang w:val="en-US"/>
        </w:rPr>
        <w:t>7</w:t>
      </w:r>
      <w:r>
        <w:rPr>
          <w:bCs/>
          <w:sz w:val="20"/>
          <w:lang w:val="en-US"/>
        </w:rPr>
        <w:t xml:space="preserve"> Result summary desain rangka mesin poles</w:t>
      </w:r>
    </w:p>
    <w:tbl>
      <w:tblPr>
        <w:tblStyle w:val="251"/>
        <w:tblW w:w="5000" w:type="pct"/>
        <w:tblInd w:w="0" w:type="dxa"/>
        <w:tblBorders>
          <w:top w:val="single" w:color="7E7E7E" w:themeColor="text1" w:themeTint="80" w:sz="4" w:space="0"/>
          <w:left w:val="none" w:color="auto" w:sz="0" w:space="0"/>
          <w:bottom w:val="single" w:color="7E7E7E" w:themeColor="text1" w:themeTint="80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6"/>
        <w:gridCol w:w="3401"/>
        <w:gridCol w:w="2985"/>
      </w:tblGrid>
      <w:tr w14:paraId="4DE461D7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pct"/>
            <w:tcBorders>
              <w:bottom w:val="single" w:color="7E7E7E" w:themeColor="text1" w:themeTint="80" w:sz="4" w:space="0"/>
              <w:insideH w:val="single" w:sz="4" w:space="0"/>
            </w:tcBorders>
          </w:tcPr>
          <w:p w14:paraId="79A5160D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1840" w:type="pct"/>
            <w:tcBorders>
              <w:bottom w:val="single" w:color="7E7E7E" w:themeColor="text1" w:themeTint="80" w:sz="4" w:space="0"/>
              <w:insideH w:val="single" w:sz="4" w:space="0"/>
            </w:tcBorders>
          </w:tcPr>
          <w:p w14:paraId="71768C25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Minimum</w:t>
            </w:r>
          </w:p>
        </w:tc>
        <w:tc>
          <w:tcPr>
            <w:tcW w:w="1615" w:type="pct"/>
            <w:tcBorders>
              <w:bottom w:val="single" w:color="7E7E7E" w:themeColor="text1" w:themeTint="80" w:sz="4" w:space="0"/>
              <w:insideH w:val="single" w:sz="4" w:space="0"/>
            </w:tcBorders>
          </w:tcPr>
          <w:p w14:paraId="428202BA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Maximum</w:t>
            </w:r>
          </w:p>
        </w:tc>
      </w:tr>
      <w:tr w14:paraId="2314288E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pct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0F0E0C0E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Volume</w:t>
            </w:r>
          </w:p>
        </w:tc>
        <w:tc>
          <w:tcPr>
            <w:tcW w:w="3455" w:type="pct"/>
            <w:gridSpan w:val="2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3877858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3017390 mm^3</w:t>
            </w:r>
          </w:p>
        </w:tc>
      </w:tr>
      <w:tr w14:paraId="50AFF40F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pct"/>
          </w:tcPr>
          <w:p w14:paraId="545E0B22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Mass</w:t>
            </w:r>
          </w:p>
        </w:tc>
        <w:tc>
          <w:tcPr>
            <w:tcW w:w="3455" w:type="pct"/>
            <w:gridSpan w:val="2"/>
          </w:tcPr>
          <w:p w14:paraId="334D0A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23,6865 kg</w:t>
            </w:r>
          </w:p>
        </w:tc>
      </w:tr>
      <w:tr w14:paraId="2193AD82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pct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3EAAB61F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Von Mises Stress</w:t>
            </w:r>
          </w:p>
        </w:tc>
        <w:tc>
          <w:tcPr>
            <w:tcW w:w="1840" w:type="pct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6DBAB9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0,000117923 MPa</w:t>
            </w:r>
          </w:p>
        </w:tc>
        <w:tc>
          <w:tcPr>
            <w:tcW w:w="1615" w:type="pct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2377DD7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7,82986 MPa</w:t>
            </w:r>
          </w:p>
        </w:tc>
      </w:tr>
      <w:tr w14:paraId="57CA70F8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pct"/>
          </w:tcPr>
          <w:p w14:paraId="6A247CBF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1st Principal Stress</w:t>
            </w:r>
          </w:p>
        </w:tc>
        <w:tc>
          <w:tcPr>
            <w:tcW w:w="1840" w:type="pct"/>
          </w:tcPr>
          <w:p w14:paraId="6A3756F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-1,29474 MPa</w:t>
            </w:r>
          </w:p>
        </w:tc>
        <w:tc>
          <w:tcPr>
            <w:tcW w:w="1615" w:type="pct"/>
          </w:tcPr>
          <w:p w14:paraId="194AC4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7,52143 MPa</w:t>
            </w:r>
          </w:p>
        </w:tc>
      </w:tr>
      <w:tr w14:paraId="331324F8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pct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72FF1B13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3rd Principal Stress</w:t>
            </w:r>
          </w:p>
        </w:tc>
        <w:tc>
          <w:tcPr>
            <w:tcW w:w="1840" w:type="pct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47F3B0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-8,25488 MPa</w:t>
            </w:r>
          </w:p>
        </w:tc>
        <w:tc>
          <w:tcPr>
            <w:tcW w:w="1615" w:type="pct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63F376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1,3916 MPa</w:t>
            </w:r>
          </w:p>
        </w:tc>
      </w:tr>
      <w:tr w14:paraId="1E50EB60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pct"/>
          </w:tcPr>
          <w:p w14:paraId="461C5E9D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Displacement</w:t>
            </w:r>
          </w:p>
        </w:tc>
        <w:tc>
          <w:tcPr>
            <w:tcW w:w="1840" w:type="pct"/>
          </w:tcPr>
          <w:p w14:paraId="6574E4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 mm</w:t>
            </w:r>
          </w:p>
        </w:tc>
        <w:tc>
          <w:tcPr>
            <w:tcW w:w="1615" w:type="pct"/>
          </w:tcPr>
          <w:p w14:paraId="6132A0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0,0587477 mm</w:t>
            </w:r>
          </w:p>
        </w:tc>
      </w:tr>
      <w:tr w14:paraId="6DFE21E2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pct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1CD30738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Safety Factor</w:t>
            </w:r>
          </w:p>
        </w:tc>
        <w:tc>
          <w:tcPr>
            <w:tcW w:w="1840" w:type="pct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4AA69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ul</w:t>
            </w:r>
          </w:p>
        </w:tc>
        <w:tc>
          <w:tcPr>
            <w:tcW w:w="1615" w:type="pct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7FEF34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ul</w:t>
            </w:r>
          </w:p>
        </w:tc>
      </w:tr>
      <w:tr w14:paraId="26AD5FD9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pct"/>
          </w:tcPr>
          <w:p w14:paraId="263BEB4E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Stress XX</w:t>
            </w:r>
          </w:p>
        </w:tc>
        <w:tc>
          <w:tcPr>
            <w:tcW w:w="1840" w:type="pct"/>
          </w:tcPr>
          <w:p w14:paraId="07E1D1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-3,94493 MPa</w:t>
            </w:r>
          </w:p>
        </w:tc>
        <w:tc>
          <w:tcPr>
            <w:tcW w:w="1615" w:type="pct"/>
          </w:tcPr>
          <w:p w14:paraId="4DF8B7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4,4251 MPa</w:t>
            </w:r>
          </w:p>
        </w:tc>
      </w:tr>
      <w:tr w14:paraId="4C521959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pct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47B891D9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Stress XY</w:t>
            </w:r>
          </w:p>
        </w:tc>
        <w:tc>
          <w:tcPr>
            <w:tcW w:w="1840" w:type="pct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374FE51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-3,9483 MPa</w:t>
            </w:r>
          </w:p>
        </w:tc>
        <w:tc>
          <w:tcPr>
            <w:tcW w:w="1615" w:type="pct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7CC43C9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2,61082 MPa</w:t>
            </w:r>
          </w:p>
        </w:tc>
      </w:tr>
      <w:tr w14:paraId="28FAD262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pct"/>
          </w:tcPr>
          <w:p w14:paraId="43FE9B8F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Stress XZ</w:t>
            </w:r>
          </w:p>
        </w:tc>
        <w:tc>
          <w:tcPr>
            <w:tcW w:w="1840" w:type="pct"/>
          </w:tcPr>
          <w:p w14:paraId="3D8A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-1,46716 MPa</w:t>
            </w:r>
          </w:p>
        </w:tc>
        <w:tc>
          <w:tcPr>
            <w:tcW w:w="1615" w:type="pct"/>
          </w:tcPr>
          <w:p w14:paraId="5075FA7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1,49841 MPa</w:t>
            </w:r>
          </w:p>
        </w:tc>
      </w:tr>
      <w:tr w14:paraId="0AC51388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pct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0279011E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Stress YY</w:t>
            </w:r>
          </w:p>
        </w:tc>
        <w:tc>
          <w:tcPr>
            <w:tcW w:w="1840" w:type="pct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3757745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-6,80022 MPa</w:t>
            </w:r>
          </w:p>
        </w:tc>
        <w:tc>
          <w:tcPr>
            <w:tcW w:w="1615" w:type="pct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399AE0B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7,0659 MPa</w:t>
            </w:r>
          </w:p>
        </w:tc>
      </w:tr>
      <w:tr w14:paraId="710FDEB8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pct"/>
          </w:tcPr>
          <w:p w14:paraId="3E7D1797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Stress YZ</w:t>
            </w:r>
          </w:p>
        </w:tc>
        <w:tc>
          <w:tcPr>
            <w:tcW w:w="1840" w:type="pct"/>
          </w:tcPr>
          <w:p w14:paraId="285AA33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-1,4651 MPa</w:t>
            </w:r>
          </w:p>
        </w:tc>
        <w:tc>
          <w:tcPr>
            <w:tcW w:w="1615" w:type="pct"/>
          </w:tcPr>
          <w:p w14:paraId="69953A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1,42215 MPa</w:t>
            </w:r>
          </w:p>
        </w:tc>
      </w:tr>
      <w:tr w14:paraId="0DF4BB8B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pct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3A6AA5BF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Stress ZZ</w:t>
            </w:r>
          </w:p>
        </w:tc>
        <w:tc>
          <w:tcPr>
            <w:tcW w:w="1840" w:type="pct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55D67F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-3,491 MPa</w:t>
            </w:r>
          </w:p>
        </w:tc>
        <w:tc>
          <w:tcPr>
            <w:tcW w:w="1615" w:type="pct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568AB1E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4,11554 MPa</w:t>
            </w:r>
          </w:p>
        </w:tc>
      </w:tr>
      <w:tr w14:paraId="6EC1D7B2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pct"/>
          </w:tcPr>
          <w:p w14:paraId="029E8C7A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 Displacement</w:t>
            </w:r>
          </w:p>
        </w:tc>
        <w:tc>
          <w:tcPr>
            <w:tcW w:w="1840" w:type="pct"/>
          </w:tcPr>
          <w:p w14:paraId="0BA9FE4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-0,0030955 mm</w:t>
            </w:r>
          </w:p>
        </w:tc>
        <w:tc>
          <w:tcPr>
            <w:tcW w:w="1615" w:type="pct"/>
          </w:tcPr>
          <w:p w14:paraId="6A07C1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0,0031463 mm</w:t>
            </w:r>
          </w:p>
        </w:tc>
      </w:tr>
      <w:tr w14:paraId="3A448F32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pct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135A3DDB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Y Displacement</w:t>
            </w:r>
          </w:p>
        </w:tc>
        <w:tc>
          <w:tcPr>
            <w:tcW w:w="1840" w:type="pct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2A49B53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-0,0587447 mm</w:t>
            </w:r>
          </w:p>
        </w:tc>
        <w:tc>
          <w:tcPr>
            <w:tcW w:w="1615" w:type="pct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5C6EA43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0,00000401616 mm</w:t>
            </w:r>
          </w:p>
        </w:tc>
      </w:tr>
      <w:tr w14:paraId="019678BE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pct"/>
          </w:tcPr>
          <w:p w14:paraId="193FCAA3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Z Displacement</w:t>
            </w:r>
          </w:p>
        </w:tc>
        <w:tc>
          <w:tcPr>
            <w:tcW w:w="1840" w:type="pct"/>
          </w:tcPr>
          <w:p w14:paraId="05B3F6F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-0,00403797 mm</w:t>
            </w:r>
          </w:p>
        </w:tc>
        <w:tc>
          <w:tcPr>
            <w:tcW w:w="1615" w:type="pct"/>
          </w:tcPr>
          <w:p w14:paraId="366CC38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0,000836727 mm</w:t>
            </w:r>
          </w:p>
        </w:tc>
      </w:tr>
      <w:tr w14:paraId="2DB7756F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pct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5539343D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Equivalent Strain</w:t>
            </w:r>
          </w:p>
        </w:tc>
        <w:tc>
          <w:tcPr>
            <w:tcW w:w="1840" w:type="pct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03915F3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0,000000000511336 ul</w:t>
            </w:r>
          </w:p>
        </w:tc>
        <w:tc>
          <w:tcPr>
            <w:tcW w:w="1615" w:type="pct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4EB48B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0,0000352366 ul</w:t>
            </w:r>
          </w:p>
        </w:tc>
      </w:tr>
      <w:tr w14:paraId="712E7C2C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pct"/>
          </w:tcPr>
          <w:p w14:paraId="7090F6BA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1st Principal Strain</w:t>
            </w:r>
          </w:p>
        </w:tc>
        <w:tc>
          <w:tcPr>
            <w:tcW w:w="1840" w:type="pct"/>
          </w:tcPr>
          <w:p w14:paraId="7FBE4A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-0,00000147141 ul</w:t>
            </w:r>
          </w:p>
        </w:tc>
        <w:tc>
          <w:tcPr>
            <w:tcW w:w="1615" w:type="pct"/>
          </w:tcPr>
          <w:p w14:paraId="0DEF6A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0,000032656 ul</w:t>
            </w:r>
          </w:p>
        </w:tc>
      </w:tr>
      <w:tr w14:paraId="6D16E916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pct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10360D84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3rd Principal Strain</w:t>
            </w:r>
          </w:p>
        </w:tc>
        <w:tc>
          <w:tcPr>
            <w:tcW w:w="1840" w:type="pct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6146FE9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-0,0000385288 ul</w:t>
            </w:r>
          </w:p>
        </w:tc>
        <w:tc>
          <w:tcPr>
            <w:tcW w:w="1615" w:type="pct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442EFA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0,00000177876 ul</w:t>
            </w:r>
          </w:p>
        </w:tc>
      </w:tr>
      <w:tr w14:paraId="2D3B46C2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pct"/>
          </w:tcPr>
          <w:p w14:paraId="553B4552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Strain XX</w:t>
            </w:r>
          </w:p>
        </w:tc>
        <w:tc>
          <w:tcPr>
            <w:tcW w:w="1840" w:type="pct"/>
          </w:tcPr>
          <w:p w14:paraId="1002609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-0,0000153242 ul</w:t>
            </w:r>
          </w:p>
        </w:tc>
        <w:tc>
          <w:tcPr>
            <w:tcW w:w="1615" w:type="pct"/>
          </w:tcPr>
          <w:p w14:paraId="7F2DA30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0,0000178941 ul</w:t>
            </w:r>
          </w:p>
        </w:tc>
      </w:tr>
      <w:tr w14:paraId="4747363C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pct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65DEA934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Strain XY</w:t>
            </w:r>
          </w:p>
        </w:tc>
        <w:tc>
          <w:tcPr>
            <w:tcW w:w="1840" w:type="pct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0F90C87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-0,0000256639 ul</w:t>
            </w:r>
          </w:p>
        </w:tc>
        <w:tc>
          <w:tcPr>
            <w:tcW w:w="1615" w:type="pct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1F4CB5D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0,0000169703 ul</w:t>
            </w:r>
          </w:p>
        </w:tc>
      </w:tr>
      <w:tr w14:paraId="73DAC47F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pct"/>
          </w:tcPr>
          <w:p w14:paraId="53FBADCB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Strain XZ</w:t>
            </w:r>
          </w:p>
        </w:tc>
        <w:tc>
          <w:tcPr>
            <w:tcW w:w="1840" w:type="pct"/>
          </w:tcPr>
          <w:p w14:paraId="0E71626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-0,00000953654 ul</w:t>
            </w:r>
          </w:p>
        </w:tc>
        <w:tc>
          <w:tcPr>
            <w:tcW w:w="1615" w:type="pct"/>
          </w:tcPr>
          <w:p w14:paraId="22009D3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0,00000973968 ul</w:t>
            </w:r>
          </w:p>
        </w:tc>
      </w:tr>
      <w:tr w14:paraId="67C5A54A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pct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789B9AFB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Strain YY</w:t>
            </w:r>
          </w:p>
        </w:tc>
        <w:tc>
          <w:tcPr>
            <w:tcW w:w="1840" w:type="pct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3869038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-0,0000290152 ul</w:t>
            </w:r>
          </w:p>
        </w:tc>
        <w:tc>
          <w:tcPr>
            <w:tcW w:w="1615" w:type="pct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59D86B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0,000029695 ul</w:t>
            </w:r>
          </w:p>
        </w:tc>
      </w:tr>
      <w:tr w14:paraId="318C1657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pct"/>
          </w:tcPr>
          <w:p w14:paraId="23C05D91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Strain YZ</w:t>
            </w:r>
          </w:p>
        </w:tc>
        <w:tc>
          <w:tcPr>
            <w:tcW w:w="1840" w:type="pct"/>
          </w:tcPr>
          <w:p w14:paraId="7BE179C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-0,00000952312 ul</w:t>
            </w:r>
          </w:p>
        </w:tc>
        <w:tc>
          <w:tcPr>
            <w:tcW w:w="1615" w:type="pct"/>
          </w:tcPr>
          <w:p w14:paraId="4F1BA6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0,00000924399 ul</w:t>
            </w:r>
          </w:p>
        </w:tc>
      </w:tr>
      <w:tr w14:paraId="0C650C71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pct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11984717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Strain ZZ</w:t>
            </w:r>
          </w:p>
        </w:tc>
        <w:tc>
          <w:tcPr>
            <w:tcW w:w="1840" w:type="pct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17D01C4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-0,0000137178 ul</w:t>
            </w:r>
          </w:p>
        </w:tc>
        <w:tc>
          <w:tcPr>
            <w:tcW w:w="1615" w:type="pct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56C967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0,0000172266 ul</w:t>
            </w:r>
          </w:p>
        </w:tc>
      </w:tr>
      <w:tr w14:paraId="32F04F8F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pct"/>
          </w:tcPr>
          <w:p w14:paraId="29C718DE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Contact Pressure</w:t>
            </w:r>
          </w:p>
        </w:tc>
        <w:tc>
          <w:tcPr>
            <w:tcW w:w="1840" w:type="pct"/>
          </w:tcPr>
          <w:p w14:paraId="021540E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 MPa</w:t>
            </w:r>
          </w:p>
        </w:tc>
        <w:tc>
          <w:tcPr>
            <w:tcW w:w="1615" w:type="pct"/>
          </w:tcPr>
          <w:p w14:paraId="4A20EF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12,2814 MPa</w:t>
            </w:r>
          </w:p>
        </w:tc>
      </w:tr>
      <w:tr w14:paraId="33085A41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pct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3514EF8E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Contact Pressure X</w:t>
            </w:r>
          </w:p>
        </w:tc>
        <w:tc>
          <w:tcPr>
            <w:tcW w:w="1840" w:type="pct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77B8FAA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-8,27534 MPa</w:t>
            </w:r>
          </w:p>
        </w:tc>
        <w:tc>
          <w:tcPr>
            <w:tcW w:w="1615" w:type="pct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317864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8,26292 MPa</w:t>
            </w:r>
          </w:p>
        </w:tc>
      </w:tr>
      <w:tr w14:paraId="3CDA4161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pct"/>
          </w:tcPr>
          <w:p w14:paraId="74603280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Contact Pressure Y</w:t>
            </w:r>
          </w:p>
        </w:tc>
        <w:tc>
          <w:tcPr>
            <w:tcW w:w="1840" w:type="pct"/>
          </w:tcPr>
          <w:p w14:paraId="13E7CC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-8,71347 MPa</w:t>
            </w:r>
          </w:p>
        </w:tc>
        <w:tc>
          <w:tcPr>
            <w:tcW w:w="1615" w:type="pct"/>
          </w:tcPr>
          <w:p w14:paraId="563F5FF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4,75192 MPa</w:t>
            </w:r>
          </w:p>
        </w:tc>
      </w:tr>
      <w:tr w14:paraId="4DA0790B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pct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1B655374">
            <w:pPr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Contact Pressure Z</w:t>
            </w:r>
          </w:p>
        </w:tc>
        <w:tc>
          <w:tcPr>
            <w:tcW w:w="1840" w:type="pct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14DB76E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-6,51425 MPa</w:t>
            </w:r>
          </w:p>
        </w:tc>
        <w:tc>
          <w:tcPr>
            <w:tcW w:w="1615" w:type="pct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653AC2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8,65424 MPa</w:t>
            </w:r>
          </w:p>
        </w:tc>
      </w:tr>
    </w:tbl>
    <w:p w14:paraId="28499849"/>
    <w:p w14:paraId="3145173C">
      <w:pPr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Tabel </w:t>
      </w:r>
      <w:r>
        <w:rPr>
          <w:rFonts w:hint="default"/>
          <w:b/>
          <w:bCs/>
          <w:sz w:val="20"/>
          <w:szCs w:val="20"/>
          <w:lang w:val="en-US"/>
        </w:rPr>
        <w:t>8</w:t>
      </w:r>
      <w:r>
        <w:rPr>
          <w:sz w:val="20"/>
          <w:szCs w:val="20"/>
          <w:lang w:val="en-US"/>
        </w:rPr>
        <w:t xml:space="preserve"> Analisa assembly</w:t>
      </w:r>
    </w:p>
    <w:tbl>
      <w:tblPr>
        <w:tblStyle w:val="12"/>
        <w:tblW w:w="4996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745"/>
        <w:gridCol w:w="745"/>
        <w:gridCol w:w="745"/>
        <w:gridCol w:w="745"/>
        <w:gridCol w:w="749"/>
        <w:gridCol w:w="767"/>
        <w:gridCol w:w="967"/>
        <w:gridCol w:w="737"/>
        <w:gridCol w:w="2290"/>
      </w:tblGrid>
      <w:tr w14:paraId="6E8491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09A6C4">
            <w:pPr>
              <w:jc w:val="center"/>
              <w:textAlignment w:val="center"/>
              <w:rPr>
                <w:rFonts w:eastAsia="Aptos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Aptos Narrow"/>
                <w:b/>
                <w:bCs/>
                <w:color w:val="000000"/>
                <w:sz w:val="20"/>
                <w:szCs w:val="20"/>
                <w:lang w:val="en-US" w:bidi="ar"/>
              </w:rPr>
              <w:t>1</w:t>
            </w:r>
          </w:p>
        </w:tc>
        <w:tc>
          <w:tcPr>
            <w:tcW w:w="4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28CA57">
            <w:pPr>
              <w:jc w:val="center"/>
              <w:textAlignment w:val="center"/>
              <w:rPr>
                <w:rFonts w:eastAsia="Aptos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Aptos Narrow"/>
                <w:b/>
                <w:bCs/>
                <w:color w:val="000000"/>
                <w:sz w:val="20"/>
                <w:szCs w:val="20"/>
                <w:lang w:val="en-US" w:bidi="ar"/>
              </w:rPr>
              <w:t>2</w:t>
            </w:r>
          </w:p>
        </w:tc>
        <w:tc>
          <w:tcPr>
            <w:tcW w:w="4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00489C">
            <w:pPr>
              <w:jc w:val="center"/>
              <w:textAlignment w:val="center"/>
              <w:rPr>
                <w:rFonts w:eastAsia="Aptos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Aptos Narrow"/>
                <w:b/>
                <w:bCs/>
                <w:color w:val="000000"/>
                <w:sz w:val="20"/>
                <w:szCs w:val="20"/>
                <w:lang w:val="en-US" w:bidi="ar"/>
              </w:rPr>
              <w:t>3</w:t>
            </w:r>
          </w:p>
        </w:tc>
        <w:tc>
          <w:tcPr>
            <w:tcW w:w="4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F84856">
            <w:pPr>
              <w:jc w:val="center"/>
              <w:textAlignment w:val="center"/>
              <w:rPr>
                <w:rFonts w:eastAsia="Aptos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Aptos Narrow"/>
                <w:b/>
                <w:bCs/>
                <w:color w:val="000000"/>
                <w:sz w:val="20"/>
                <w:szCs w:val="20"/>
                <w:lang w:val="en-US" w:bidi="ar"/>
              </w:rPr>
              <w:t>4</w:t>
            </w:r>
          </w:p>
        </w:tc>
        <w:tc>
          <w:tcPr>
            <w:tcW w:w="4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6C9A4F">
            <w:pPr>
              <w:jc w:val="center"/>
              <w:textAlignment w:val="center"/>
              <w:rPr>
                <w:rFonts w:eastAsia="Aptos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Aptos Narrow"/>
                <w:b/>
                <w:bCs/>
                <w:color w:val="000000"/>
                <w:sz w:val="20"/>
                <w:szCs w:val="20"/>
                <w:lang w:val="en-US" w:bidi="ar"/>
              </w:rPr>
              <w:t>5</w:t>
            </w:r>
          </w:p>
        </w:tc>
        <w:tc>
          <w:tcPr>
            <w:tcW w:w="40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7F2726">
            <w:pPr>
              <w:jc w:val="center"/>
              <w:textAlignment w:val="center"/>
              <w:rPr>
                <w:rFonts w:eastAsia="Aptos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Aptos Narrow"/>
                <w:b/>
                <w:bCs/>
                <w:color w:val="000000"/>
                <w:sz w:val="20"/>
                <w:szCs w:val="20"/>
                <w:lang w:val="en-US" w:bidi="ar"/>
              </w:rPr>
              <w:t>6</w:t>
            </w:r>
          </w:p>
        </w:tc>
        <w:tc>
          <w:tcPr>
            <w:tcW w:w="4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D54487">
            <w:pPr>
              <w:jc w:val="center"/>
              <w:textAlignment w:val="center"/>
              <w:rPr>
                <w:rFonts w:eastAsia="Aptos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Aptos Narrow"/>
                <w:b/>
                <w:bCs/>
                <w:color w:val="000000"/>
                <w:sz w:val="20"/>
                <w:szCs w:val="20"/>
                <w:lang w:val="en-US" w:bidi="ar"/>
              </w:rPr>
              <w:t>7</w:t>
            </w:r>
          </w:p>
        </w:tc>
        <w:tc>
          <w:tcPr>
            <w:tcW w:w="5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A2D03D">
            <w:pPr>
              <w:jc w:val="center"/>
              <w:textAlignment w:val="center"/>
              <w:rPr>
                <w:rFonts w:eastAsia="Aptos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Aptos Narrow"/>
                <w:b/>
                <w:bCs/>
                <w:color w:val="000000"/>
                <w:sz w:val="20"/>
                <w:szCs w:val="20"/>
                <w:lang w:val="en-US" w:bidi="ar"/>
              </w:rPr>
              <w:t>8</w:t>
            </w:r>
          </w:p>
        </w:tc>
        <w:tc>
          <w:tcPr>
            <w:tcW w:w="4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627FBB">
            <w:pPr>
              <w:jc w:val="center"/>
              <w:textAlignment w:val="center"/>
              <w:rPr>
                <w:rFonts w:eastAsia="Aptos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Aptos Narrow"/>
                <w:b/>
                <w:bCs/>
                <w:color w:val="000000"/>
                <w:sz w:val="20"/>
                <w:szCs w:val="20"/>
                <w:lang w:val="en-US" w:bidi="ar"/>
              </w:rPr>
              <w:t>9</w:t>
            </w:r>
          </w:p>
        </w:tc>
        <w:tc>
          <w:tcPr>
            <w:tcW w:w="12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17533C">
            <w:pPr>
              <w:jc w:val="center"/>
              <w:textAlignment w:val="center"/>
              <w:rPr>
                <w:rFonts w:eastAsia="Aptos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Aptos Narrow"/>
                <w:b/>
                <w:bCs/>
                <w:i/>
                <w:iCs/>
                <w:color w:val="000000"/>
                <w:sz w:val="20"/>
                <w:szCs w:val="20"/>
                <w:lang w:val="en-US" w:bidi="ar"/>
              </w:rPr>
              <w:t xml:space="preserve">name of assambly </w:t>
            </w:r>
          </w:p>
        </w:tc>
      </w:tr>
      <w:tr w14:paraId="68092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3" w:hRule="atLeast"/>
        </w:trPr>
        <w:tc>
          <w:tcPr>
            <w:tcW w:w="4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btLr"/>
            <w:vAlign w:val="center"/>
          </w:tcPr>
          <w:p w14:paraId="2838D2B0">
            <w:pPr>
              <w:jc w:val="center"/>
              <w:textAlignment w:val="center"/>
              <w:rPr>
                <w:rFonts w:eastAsia="Aptos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Aptos Narrow"/>
                <w:b/>
                <w:bCs/>
                <w:i/>
                <w:iCs/>
                <w:color w:val="000000"/>
                <w:sz w:val="20"/>
                <w:szCs w:val="20"/>
                <w:lang w:val="en-US" w:bidi="ar"/>
              </w:rPr>
              <w:t>part I.D. No.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btLr"/>
            <w:vAlign w:val="center"/>
          </w:tcPr>
          <w:p w14:paraId="1C11BD17">
            <w:pPr>
              <w:jc w:val="center"/>
              <w:textAlignment w:val="center"/>
              <w:rPr>
                <w:rFonts w:eastAsia="Aptos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Aptos Narrow"/>
                <w:b/>
                <w:bCs/>
                <w:i/>
                <w:iCs/>
                <w:color w:val="000000"/>
                <w:sz w:val="20"/>
                <w:szCs w:val="20"/>
                <w:lang w:val="en-US" w:bidi="ar"/>
              </w:rPr>
              <w:t>Number of item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btLr"/>
            <w:vAlign w:val="center"/>
          </w:tcPr>
          <w:p w14:paraId="3F8F4B45">
            <w:pPr>
              <w:jc w:val="center"/>
              <w:textAlignment w:val="center"/>
              <w:rPr>
                <w:rFonts w:eastAsia="Aptos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Aptos Narrow"/>
                <w:b/>
                <w:bCs/>
                <w:i/>
                <w:iCs/>
                <w:color w:val="000000"/>
                <w:sz w:val="20"/>
                <w:szCs w:val="20"/>
                <w:lang w:val="en-US" w:bidi="ar"/>
              </w:rPr>
              <w:t>Handling Code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btLr"/>
            <w:vAlign w:val="center"/>
          </w:tcPr>
          <w:p w14:paraId="08B170C0">
            <w:pPr>
              <w:jc w:val="center"/>
              <w:textAlignment w:val="center"/>
              <w:rPr>
                <w:rFonts w:eastAsia="Aptos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Aptos Narrow"/>
                <w:b/>
                <w:bCs/>
                <w:i/>
                <w:iCs/>
                <w:color w:val="000000"/>
                <w:sz w:val="20"/>
                <w:szCs w:val="20"/>
                <w:lang w:val="en-US" w:bidi="ar"/>
              </w:rPr>
              <w:t>Handling Time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btLr"/>
            <w:vAlign w:val="center"/>
          </w:tcPr>
          <w:p w14:paraId="64E18DCB">
            <w:pPr>
              <w:jc w:val="center"/>
              <w:textAlignment w:val="center"/>
              <w:rPr>
                <w:rFonts w:eastAsia="Aptos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Aptos Narrow"/>
                <w:b/>
                <w:bCs/>
                <w:i/>
                <w:iCs/>
                <w:color w:val="000000"/>
                <w:sz w:val="20"/>
                <w:szCs w:val="20"/>
                <w:lang w:val="en-US" w:bidi="ar"/>
              </w:rPr>
              <w:t>Insertion Code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btLr"/>
            <w:vAlign w:val="center"/>
          </w:tcPr>
          <w:p w14:paraId="7CFD259E">
            <w:pPr>
              <w:jc w:val="center"/>
              <w:textAlignment w:val="center"/>
              <w:rPr>
                <w:rFonts w:eastAsia="Aptos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Aptos Narrow"/>
                <w:b/>
                <w:bCs/>
                <w:i/>
                <w:iCs/>
                <w:color w:val="000000"/>
                <w:sz w:val="20"/>
                <w:szCs w:val="20"/>
                <w:lang w:val="en-US" w:bidi="ar"/>
              </w:rPr>
              <w:t>Insertion time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btLr"/>
            <w:vAlign w:val="center"/>
          </w:tcPr>
          <w:p w14:paraId="6136C9F5">
            <w:pPr>
              <w:jc w:val="center"/>
              <w:textAlignment w:val="center"/>
              <w:rPr>
                <w:rFonts w:eastAsia="Aptos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Aptos Narrow"/>
                <w:b/>
                <w:bCs/>
                <w:i/>
                <w:iCs/>
                <w:color w:val="000000"/>
                <w:sz w:val="20"/>
                <w:szCs w:val="20"/>
                <w:lang w:val="en-US" w:bidi="ar"/>
              </w:rPr>
              <w:t>Total time (s)   (2)x[(4)+(6)]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btLr"/>
            <w:vAlign w:val="center"/>
          </w:tcPr>
          <w:p w14:paraId="59A6907A">
            <w:pPr>
              <w:jc w:val="center"/>
              <w:textAlignment w:val="center"/>
              <w:rPr>
                <w:rFonts w:eastAsia="Aptos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Aptos Narrow"/>
                <w:b/>
                <w:bCs/>
                <w:i/>
                <w:iCs/>
                <w:color w:val="000000"/>
                <w:sz w:val="20"/>
                <w:szCs w:val="20"/>
                <w:lang w:val="en-US" w:bidi="ar"/>
              </w:rPr>
              <w:t>operation cost (Rp.) 1,04 x (7)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btLr"/>
            <w:vAlign w:val="center"/>
          </w:tcPr>
          <w:p w14:paraId="031D95BB">
            <w:pPr>
              <w:jc w:val="center"/>
              <w:textAlignment w:val="center"/>
              <w:rPr>
                <w:rFonts w:eastAsia="Aptos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Aptos Narrow"/>
                <w:b/>
                <w:bCs/>
                <w:i/>
                <w:iCs/>
                <w:color w:val="000000"/>
                <w:sz w:val="20"/>
                <w:szCs w:val="20"/>
                <w:lang w:val="en-US" w:bidi="ar"/>
              </w:rPr>
              <w:t>figure for estimation of theoritical minimum part</w:t>
            </w:r>
          </w:p>
        </w:tc>
        <w:tc>
          <w:tcPr>
            <w:tcW w:w="12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CCFF09">
            <w:pPr>
              <w:jc w:val="center"/>
              <w:textAlignment w:val="center"/>
              <w:rPr>
                <w:rFonts w:eastAsia="Aptos Narrow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Aptos Narrow"/>
                <w:b/>
                <w:bCs/>
                <w:i/>
                <w:iCs/>
                <w:color w:val="000000"/>
                <w:sz w:val="20"/>
                <w:szCs w:val="20"/>
                <w:lang w:val="en-US" w:bidi="ar"/>
              </w:rPr>
              <w:t>PHOLISING MACHINE</w:t>
            </w:r>
          </w:p>
        </w:tc>
      </w:tr>
      <w:tr w14:paraId="305977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000" w:type="pct"/>
            <w:gridSpan w:val="10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D3E962">
            <w:pPr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Sub Assembly 1</w:t>
            </w:r>
          </w:p>
        </w:tc>
      </w:tr>
      <w:tr w14:paraId="5B9C58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000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C6F3537">
            <w:pPr>
              <w:textAlignment w:val="top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S3A1    : Rakitan motor</w:t>
            </w:r>
          </w:p>
        </w:tc>
      </w:tr>
      <w:tr w14:paraId="09350E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3690F9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6E9DFC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9F9F18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30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43E900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1.95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847B2F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00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E4BA0B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1.5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95BB28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3.45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094B45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3.588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7B05D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</w:t>
            </w:r>
          </w:p>
        </w:tc>
        <w:tc>
          <w:tcPr>
            <w:tcW w:w="12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1DE5F4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Motor</w:t>
            </w:r>
          </w:p>
        </w:tc>
      </w:tr>
      <w:tr w14:paraId="35F88D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66D8B9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2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A474BC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4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EA84A1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09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E9F77E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2.98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9A0429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06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13F6C0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5.5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CA878E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33.92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EAD683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35.2768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A6D9D4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0</w:t>
            </w:r>
          </w:p>
        </w:tc>
        <w:tc>
          <w:tcPr>
            <w:tcW w:w="12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3A3878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ring baut pengunci motor</w:t>
            </w:r>
          </w:p>
        </w:tc>
      </w:tr>
      <w:tr w14:paraId="7B9C20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D2FC9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3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25249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4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D181B9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10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5F3CAD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1.5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1D1BCE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38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CC730C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6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DB90ED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30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F54EE8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31.2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8D3A08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</w:t>
            </w:r>
          </w:p>
        </w:tc>
        <w:tc>
          <w:tcPr>
            <w:tcW w:w="12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013BAF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baut pengunci motor</w:t>
            </w:r>
          </w:p>
        </w:tc>
      </w:tr>
      <w:tr w14:paraId="1942C0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21E2FD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8C6D41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3CD69F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C1B375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438CC4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D093C4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B62CB9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0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58B841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9B06FF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-</w:t>
            </w:r>
          </w:p>
        </w:tc>
        <w:tc>
          <w:tcPr>
            <w:tcW w:w="12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5C6263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membalikkan posisi motor</w:t>
            </w:r>
          </w:p>
        </w:tc>
      </w:tr>
      <w:tr w14:paraId="5CB2F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CC3F7C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4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8C68F9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8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61C485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10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B88146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1.5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E5CE5D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38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720470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6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399125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60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4EB319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62.4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0522A6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</w:t>
            </w:r>
          </w:p>
        </w:tc>
        <w:tc>
          <w:tcPr>
            <w:tcW w:w="12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60A3F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mur pengunci motor A</w:t>
            </w:r>
          </w:p>
        </w:tc>
      </w:tr>
      <w:tr w14:paraId="582B76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2F12BE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CA1933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94141D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51547D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63BCCA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F01B6D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EB0907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0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48B867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83521A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-</w:t>
            </w:r>
          </w:p>
        </w:tc>
        <w:tc>
          <w:tcPr>
            <w:tcW w:w="12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95C69E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memutar 90° posisi motor</w:t>
            </w:r>
          </w:p>
        </w:tc>
      </w:tr>
      <w:tr w14:paraId="5AE75A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820A48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5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71839B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71F949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11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46B04E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1.8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C37D37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06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B5D684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5.5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ADF265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7.3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094EBC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7.592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08D0E4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</w:t>
            </w:r>
          </w:p>
        </w:tc>
        <w:tc>
          <w:tcPr>
            <w:tcW w:w="12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3BBC0B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pulley ganda</w:t>
            </w:r>
          </w:p>
        </w:tc>
      </w:tr>
      <w:tr w14:paraId="6D1F62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A288DA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6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4FE76D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B42920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10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C33783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1.5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1B5F6E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38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FB0F51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6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765D4E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7.5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A4EFFA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7.8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68F833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</w:t>
            </w:r>
          </w:p>
        </w:tc>
        <w:tc>
          <w:tcPr>
            <w:tcW w:w="12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B87097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baut penahan pulley</w:t>
            </w:r>
          </w:p>
        </w:tc>
      </w:tr>
      <w:tr w14:paraId="33A11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000" w:type="pct"/>
            <w:gridSpan w:val="10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8FEDA4">
            <w:pPr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Sub Assembly 2</w:t>
            </w:r>
          </w:p>
        </w:tc>
      </w:tr>
      <w:tr w14:paraId="0F0A66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000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 w14:paraId="5651E6DD">
            <w:pPr>
              <w:textAlignment w:val="top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S3A2    : Gabungan cover dengan dimmer</w:t>
            </w:r>
          </w:p>
        </w:tc>
      </w:tr>
      <w:tr w14:paraId="4505D2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F719A8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7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68FD06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CBCEA1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30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5CA2EC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1.95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815D75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00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037C91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1.5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6DAB32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3.45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D6B54F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3.588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09BC27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</w:t>
            </w:r>
          </w:p>
        </w:tc>
        <w:tc>
          <w:tcPr>
            <w:tcW w:w="12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965E64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cover atas</w:t>
            </w:r>
          </w:p>
        </w:tc>
      </w:tr>
      <w:tr w14:paraId="0D2E14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21885C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B04479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9B55B4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D80CC6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8D1655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65B7F3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EF8FA1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0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752FD0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C17B89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-</w:t>
            </w:r>
          </w:p>
        </w:tc>
        <w:tc>
          <w:tcPr>
            <w:tcW w:w="12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07EB4A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membalikkan posisi cover</w:t>
            </w:r>
          </w:p>
        </w:tc>
      </w:tr>
      <w:tr w14:paraId="3DA3FE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273F83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8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14542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AFBA2F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30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C62C49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1.95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EF4914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06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08B755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5.5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459B33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7.45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D9478D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7.748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943B16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</w:t>
            </w:r>
          </w:p>
        </w:tc>
        <w:tc>
          <w:tcPr>
            <w:tcW w:w="12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90738D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dimmer</w:t>
            </w:r>
          </w:p>
        </w:tc>
      </w:tr>
      <w:tr w14:paraId="0D6440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C4BE18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9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C4BF44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D318FA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30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153239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1.95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A85CDC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00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4AC2F7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1.5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C33E29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3.45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89BB54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3.588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F85B8E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</w:t>
            </w:r>
          </w:p>
        </w:tc>
        <w:tc>
          <w:tcPr>
            <w:tcW w:w="12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DD816D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saklar on/off</w:t>
            </w:r>
          </w:p>
        </w:tc>
      </w:tr>
      <w:tr w14:paraId="4C8291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B9396C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7284B3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48152A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EFF8C9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C601E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FC4772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B7B0ED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0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FD1A0C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E86CD0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-</w:t>
            </w:r>
          </w:p>
        </w:tc>
        <w:tc>
          <w:tcPr>
            <w:tcW w:w="12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D7A020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putar cover ke posisi awal</w:t>
            </w:r>
          </w:p>
        </w:tc>
      </w:tr>
      <w:tr w14:paraId="423CA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308F45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10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071E7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9CB568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30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699F29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1.95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11D53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00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9F9ECD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1.5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9D3DD5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3.45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09F1F9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3.588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7B1C33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0</w:t>
            </w:r>
          </w:p>
        </w:tc>
        <w:tc>
          <w:tcPr>
            <w:tcW w:w="12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60EAFE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handle dimmer</w:t>
            </w:r>
          </w:p>
        </w:tc>
      </w:tr>
      <w:tr w14:paraId="6FF8B5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000" w:type="pct"/>
            <w:gridSpan w:val="10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2BECE6">
            <w:pPr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Assembly Akhir</w:t>
            </w:r>
          </w:p>
        </w:tc>
      </w:tr>
      <w:tr w14:paraId="740D9A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000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 w14:paraId="0704D77C">
            <w:pPr>
              <w:textAlignment w:val="top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Rakitan Akhir : Gabungan Rangka dengan sub Assembly 1 dan 2</w:t>
            </w:r>
          </w:p>
        </w:tc>
      </w:tr>
      <w:tr w14:paraId="10EDBA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77715C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11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BEFAFA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C5739B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30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C6011C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1.95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C95D69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00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1DB4D0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1.5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0BF9C3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3.45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190AC5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3.588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D700C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</w:t>
            </w:r>
          </w:p>
        </w:tc>
        <w:tc>
          <w:tcPr>
            <w:tcW w:w="12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175464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rangka</w:t>
            </w:r>
          </w:p>
        </w:tc>
      </w:tr>
      <w:tr w14:paraId="6F9379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235CA5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12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0BBA06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2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5EC5E7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33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42E8D8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2.51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FC70A1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00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EA7B3B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1.5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1BF40B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8.02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28E6F4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8.3408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E94559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</w:t>
            </w:r>
          </w:p>
        </w:tc>
        <w:tc>
          <w:tcPr>
            <w:tcW w:w="12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9503F3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bearing</w:t>
            </w:r>
          </w:p>
        </w:tc>
      </w:tr>
      <w:tr w14:paraId="1C5C40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26720D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13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C1107D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4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F5650E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09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8C657D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2.98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0C6D5A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06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58A2F5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5.5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1CB72E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33.92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B84C29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35.2768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267EE6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0</w:t>
            </w:r>
          </w:p>
        </w:tc>
        <w:tc>
          <w:tcPr>
            <w:tcW w:w="12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91FC0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ring baut pengunci bearing</w:t>
            </w:r>
          </w:p>
        </w:tc>
      </w:tr>
      <w:tr w14:paraId="0885E8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D29FB1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14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ED7819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4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644CAA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10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588ED3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1.5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EFD9E2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38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257391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6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72F836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30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36F0E3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31.2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39768F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</w:t>
            </w:r>
          </w:p>
        </w:tc>
        <w:tc>
          <w:tcPr>
            <w:tcW w:w="12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724EC2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baut pengunci bearing</w:t>
            </w:r>
          </w:p>
        </w:tc>
      </w:tr>
      <w:tr w14:paraId="21E43B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0FB4E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15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47A054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4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848DB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09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F3FD46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2.98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B39CB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06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263140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5.5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F0E2C6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33.92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3C3A1B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35.2768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D5CFB4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0</w:t>
            </w:r>
          </w:p>
        </w:tc>
        <w:tc>
          <w:tcPr>
            <w:tcW w:w="12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CEC992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ring mur pengunci bearing</w:t>
            </w:r>
          </w:p>
        </w:tc>
      </w:tr>
      <w:tr w14:paraId="6F2D07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82DA17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16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FADF19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4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0EF828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10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0E0538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1.5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718F15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38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B35066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6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5BC03D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30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16ECE2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31.2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0FEC07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</w:t>
            </w:r>
          </w:p>
        </w:tc>
        <w:tc>
          <w:tcPr>
            <w:tcW w:w="12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AAECC4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mur pengunci bearing</w:t>
            </w:r>
          </w:p>
        </w:tc>
      </w:tr>
      <w:tr w14:paraId="085C47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91C847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17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295F87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2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AB94EC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11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4774C7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1.8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11FFA0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06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23B2CA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5.5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9EBEA2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14.6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30F68F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15.184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EBCED3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</w:t>
            </w:r>
          </w:p>
        </w:tc>
        <w:tc>
          <w:tcPr>
            <w:tcW w:w="12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EFA182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poros A</w:t>
            </w:r>
          </w:p>
        </w:tc>
      </w:tr>
      <w:tr w14:paraId="259E43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D84E85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18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C9D0AE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123BB5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10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BCB3B7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1.5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30CB65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06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CC31FD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5.5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4925D9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7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58B061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7.28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10DBF3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</w:t>
            </w:r>
          </w:p>
        </w:tc>
        <w:tc>
          <w:tcPr>
            <w:tcW w:w="12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CFD14C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pulley A</w:t>
            </w:r>
          </w:p>
        </w:tc>
      </w:tr>
      <w:tr w14:paraId="16B74F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97B523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19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D4BC43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4793CD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80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636D7A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4.1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F49DF1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32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67FF92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4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8D782B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8.1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21C519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8.424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2A2C47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</w:t>
            </w:r>
          </w:p>
        </w:tc>
        <w:tc>
          <w:tcPr>
            <w:tcW w:w="12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0C47AA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V belt A</w:t>
            </w:r>
          </w:p>
        </w:tc>
      </w:tr>
      <w:tr w14:paraId="023A75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55ACF5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20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999B5F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2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C902C5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11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D73705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1.8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8E9670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06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11304C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5.5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9B6017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14.6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65ECBA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15.184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52876E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</w:t>
            </w:r>
          </w:p>
        </w:tc>
        <w:tc>
          <w:tcPr>
            <w:tcW w:w="12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EC1109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poros B</w:t>
            </w:r>
          </w:p>
        </w:tc>
      </w:tr>
      <w:tr w14:paraId="628D21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88B81E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21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942687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CC2E33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10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7AF4E3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1.5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E1E612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06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71ADC7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5.5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981C8A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7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16BDB5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7.28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063492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</w:t>
            </w:r>
          </w:p>
        </w:tc>
        <w:tc>
          <w:tcPr>
            <w:tcW w:w="12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EC35D0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pulley B</w:t>
            </w:r>
          </w:p>
        </w:tc>
      </w:tr>
      <w:tr w14:paraId="15959A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5F6118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22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80FE6F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E3DFA1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80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EC5FB6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4.1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FB2C00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32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BB1C9A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4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654E95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8.1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F7C5D5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8.424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28B0B2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</w:t>
            </w:r>
          </w:p>
        </w:tc>
        <w:tc>
          <w:tcPr>
            <w:tcW w:w="12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99D635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V belt B</w:t>
            </w:r>
          </w:p>
        </w:tc>
      </w:tr>
      <w:tr w14:paraId="5AA496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4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BA243C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 xml:space="preserve">S3A2 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3569C6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AA9BA5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80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428DF1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4.1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69D009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38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9F5AC3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6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8ADD81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10.1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5C39FA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10.504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6DFFB8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-</w:t>
            </w:r>
          </w:p>
        </w:tc>
        <w:tc>
          <w:tcPr>
            <w:tcW w:w="12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996BC6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menggabungkan sub assembly 2 ke rakitan akhir</w:t>
            </w:r>
          </w:p>
        </w:tc>
      </w:tr>
      <w:tr w14:paraId="55FAEF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E01B2A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23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F3A14C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12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7D6802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10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17A1B9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1.5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1DA9D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38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7ECFA3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6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BA35F0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90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0331D2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93.6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1C2AB7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</w:t>
            </w:r>
          </w:p>
        </w:tc>
        <w:tc>
          <w:tcPr>
            <w:tcW w:w="12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040EDB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baut pengunci cover</w:t>
            </w:r>
          </w:p>
        </w:tc>
      </w:tr>
      <w:tr w14:paraId="4DF2A8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E45367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24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565272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2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65D578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00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30C1B3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1.13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6B6835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06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D41E14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5.5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44F808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13.26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842D8D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13.7904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298B53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0</w:t>
            </w:r>
          </w:p>
        </w:tc>
        <w:tc>
          <w:tcPr>
            <w:tcW w:w="12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59C739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piringan</w:t>
            </w:r>
          </w:p>
        </w:tc>
      </w:tr>
      <w:tr w14:paraId="1EAD1B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05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49787DE6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25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3481C023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8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40AF6646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11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2F7ADF4F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1.8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C98523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38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8DEFD8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6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659364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62.4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93A67B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64.896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4E096197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</w:t>
            </w: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3965CF54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skrup pengunci piringan</w:t>
            </w:r>
          </w:p>
        </w:tc>
      </w:tr>
      <w:tr w14:paraId="374458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9FECC6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 xml:space="preserve">S3A1   </w:t>
            </w:r>
          </w:p>
        </w:tc>
        <w:tc>
          <w:tcPr>
            <w:tcW w:w="4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B46E62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</w:t>
            </w:r>
          </w:p>
        </w:tc>
        <w:tc>
          <w:tcPr>
            <w:tcW w:w="4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E61655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85</w:t>
            </w:r>
          </w:p>
        </w:tc>
        <w:tc>
          <w:tcPr>
            <w:tcW w:w="4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076646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5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8A8FF9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38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6C865B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6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3B754B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11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04B587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11.44</w:t>
            </w:r>
          </w:p>
        </w:tc>
        <w:tc>
          <w:tcPr>
            <w:tcW w:w="4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024988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-</w:t>
            </w:r>
          </w:p>
        </w:tc>
        <w:tc>
          <w:tcPr>
            <w:tcW w:w="12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0578E0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menggabungkan sub assembly 1 ke rakitan akhir</w:t>
            </w:r>
          </w:p>
        </w:tc>
      </w:tr>
      <w:tr w14:paraId="5AE161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45951E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19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A220A1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824B41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80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E250F0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4.1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5C93D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32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97DFD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4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0955B5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8.1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8AC77C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8.424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B69E68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-</w:t>
            </w:r>
          </w:p>
        </w:tc>
        <w:tc>
          <w:tcPr>
            <w:tcW w:w="12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630760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V belt A</w:t>
            </w:r>
          </w:p>
        </w:tc>
      </w:tr>
      <w:tr w14:paraId="303E6B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1A20CB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22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13C9A0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9981FF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80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7578C3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4.1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0D6F11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32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61C5D7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4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3474FC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8.1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43633C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8.424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06AC26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-</w:t>
            </w:r>
          </w:p>
        </w:tc>
        <w:tc>
          <w:tcPr>
            <w:tcW w:w="12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7F5E7C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V belt B</w:t>
            </w:r>
          </w:p>
        </w:tc>
      </w:tr>
      <w:tr w14:paraId="431126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45B41D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26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E9F792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2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FA50C4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10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983D29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1.5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0485A7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38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AECE1D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6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7F79AF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15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C52D41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15.6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10DF1D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5462A0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mur pengunci motor</w:t>
            </w:r>
          </w:p>
        </w:tc>
      </w:tr>
      <w:tr w14:paraId="1EC504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E5A6D6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FF2F5E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2BF24D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-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F12B6D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615C09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98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9F9983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9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7338F7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9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406063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9.36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8D1A54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-</w:t>
            </w:r>
          </w:p>
        </w:tc>
        <w:tc>
          <w:tcPr>
            <w:tcW w:w="12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260B02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Ajusting Belt Pulley A</w:t>
            </w:r>
          </w:p>
        </w:tc>
      </w:tr>
      <w:tr w14:paraId="2899FB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2E3809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 xml:space="preserve">  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2CA755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1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7B671A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-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4C683F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850DC0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98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79020D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9</w:t>
            </w:r>
          </w:p>
        </w:tc>
        <w:tc>
          <w:tcPr>
            <w:tcW w:w="4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074690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9</w:t>
            </w:r>
          </w:p>
        </w:tc>
        <w:tc>
          <w:tcPr>
            <w:tcW w:w="5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E992DC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9.36</w:t>
            </w:r>
          </w:p>
        </w:tc>
        <w:tc>
          <w:tcPr>
            <w:tcW w:w="4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6773D8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-</w:t>
            </w:r>
          </w:p>
        </w:tc>
        <w:tc>
          <w:tcPr>
            <w:tcW w:w="12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60D458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Ajusting Belt Pulley B</w:t>
            </w:r>
          </w:p>
        </w:tc>
      </w:tr>
      <w:tr w14:paraId="2115E9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432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AAFAF95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Total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9A6836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594.64</w:t>
            </w:r>
          </w:p>
        </w:tc>
        <w:tc>
          <w:tcPr>
            <w:tcW w:w="5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07540D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618.4256</w:t>
            </w:r>
          </w:p>
        </w:tc>
        <w:tc>
          <w:tcPr>
            <w:tcW w:w="4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CB4F6F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21</w:t>
            </w:r>
          </w:p>
        </w:tc>
        <w:tc>
          <w:tcPr>
            <w:tcW w:w="124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DDA147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  <w:lang w:val="en-US" w:bidi="ar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Design Efficiency =</w:t>
            </w:r>
          </w:p>
          <w:p w14:paraId="3688C0B2">
            <w:pPr>
              <w:jc w:val="center"/>
              <w:textAlignment w:val="center"/>
              <w:rPr>
                <w:rFonts w:eastAsia="Aptos Narrow"/>
                <w:color w:val="000000"/>
                <w:sz w:val="10"/>
                <w:szCs w:val="10"/>
                <w:lang w:val="en-US" w:bidi="ar"/>
              </w:rPr>
            </w:pPr>
          </w:p>
          <w:p w14:paraId="78866CB0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m:oMath>
              <m:f>
                <m:fPr>
                  <m:ctrlPr>
                    <w:rPr>
                      <w:rFonts w:ascii="Cambria Math" w:hAnsi="Cambria Math" w:cs="Calibri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Calibri"/>
                      <w:lang w:val="en-US"/>
                    </w:rPr>
                    <m:t>3 X NM</m:t>
                  </m:r>
                  <m:ctrlPr>
                    <w:rPr>
                      <w:rFonts w:ascii="Cambria Math" w:hAnsi="Cambria Math" w:cs="Calibri"/>
                      <w:lang w:val="en-US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Calibri"/>
                      <w:lang w:val="en-US"/>
                    </w:rPr>
                    <m:t>TM</m:t>
                  </m:r>
                  <m:ctrlPr>
                    <w:rPr>
                      <w:rFonts w:ascii="Cambria Math" w:hAnsi="Cambria Math" w:cs="Calibri"/>
                      <w:lang w:val="en-US"/>
                    </w:rPr>
                  </m:ctrlPr>
                </m:den>
              </m:f>
            </m:oMath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 xml:space="preserve"> =</w:t>
            </w:r>
            <w:r>
              <w:rPr>
                <w:rFonts w:ascii="Cambria Math" w:hAnsi="Cambria Math" w:eastAsia="Aptos Narrow" w:cs="Cambria Math"/>
                <w:color w:val="000000"/>
                <w:sz w:val="15"/>
                <w:szCs w:val="15"/>
                <w:lang w:val="en-US" w:bidi="ar"/>
              </w:rPr>
              <w:t xml:space="preserve"> </w:t>
            </w:r>
            <w:r>
              <w:rPr>
                <w:rFonts w:ascii="Cambria Math" w:hAnsi="Cambria Math" w:eastAsia="Aptos Narrow" w:cs="Cambria Math"/>
                <w:color w:val="000000"/>
                <w:sz w:val="16"/>
                <w:szCs w:val="16"/>
                <w:lang w:val="en-US" w:bidi="ar"/>
              </w:rPr>
              <w:t>0.1059</w:t>
            </w:r>
            <w:r>
              <w:rPr>
                <w:rFonts w:eastAsia="Aptos Narrow"/>
                <w:color w:val="000000"/>
                <w:sz w:val="144"/>
                <w:szCs w:val="144"/>
                <w:lang w:val="en-US" w:bidi="ar"/>
              </w:rPr>
              <w:t xml:space="preserve">  </w:t>
            </w:r>
          </w:p>
        </w:tc>
      </w:tr>
      <w:tr w14:paraId="13E742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B2EC36">
            <w:pPr>
              <w:rPr>
                <w:rFonts w:eastAsia="Aptos Narrow"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7CB041">
            <w:pPr>
              <w:jc w:val="center"/>
              <w:rPr>
                <w:rFonts w:eastAsia="Aptos Narrow"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636431">
            <w:pPr>
              <w:jc w:val="center"/>
              <w:rPr>
                <w:rFonts w:eastAsia="Aptos Narrow"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9E44E2">
            <w:pPr>
              <w:jc w:val="center"/>
              <w:rPr>
                <w:rFonts w:eastAsia="Aptos Narrow"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7C394C">
            <w:pPr>
              <w:jc w:val="center"/>
              <w:rPr>
                <w:rFonts w:eastAsia="Aptos Narrow"/>
                <w:color w:val="000000"/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966CB5">
            <w:pPr>
              <w:jc w:val="center"/>
              <w:rPr>
                <w:rFonts w:eastAsia="Aptos Narrow"/>
                <w:color w:val="000000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2BB5E9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TM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172FC4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CM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9F9B02">
            <w:pPr>
              <w:jc w:val="center"/>
              <w:textAlignment w:val="center"/>
              <w:rPr>
                <w:rFonts w:eastAsia="Aptos Narrow"/>
                <w:color w:val="000000"/>
                <w:sz w:val="20"/>
                <w:szCs w:val="20"/>
              </w:rPr>
            </w:pPr>
            <w:r>
              <w:rPr>
                <w:rFonts w:eastAsia="Aptos Narrow"/>
                <w:color w:val="000000"/>
                <w:sz w:val="20"/>
                <w:szCs w:val="20"/>
                <w:lang w:val="en-US" w:bidi="ar"/>
              </w:rPr>
              <w:t>NM</w:t>
            </w:r>
          </w:p>
        </w:tc>
        <w:tc>
          <w:tcPr>
            <w:tcW w:w="124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1C2377">
            <w:pPr>
              <w:jc w:val="center"/>
              <w:rPr>
                <w:rFonts w:eastAsia="Aptos Narrow"/>
                <w:color w:val="000000"/>
                <w:sz w:val="20"/>
                <w:szCs w:val="20"/>
              </w:rPr>
            </w:pPr>
          </w:p>
        </w:tc>
      </w:tr>
    </w:tbl>
    <w:p w14:paraId="64C735F0"/>
    <w:p w14:paraId="4E74254C">
      <w:pPr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Tabel </w:t>
      </w:r>
      <w:r>
        <w:rPr>
          <w:rFonts w:hint="default"/>
          <w:b/>
          <w:bCs/>
          <w:sz w:val="20"/>
          <w:szCs w:val="20"/>
          <w:lang w:val="en-US"/>
        </w:rPr>
        <w:t>9</w:t>
      </w:r>
      <w:r>
        <w:rPr>
          <w:sz w:val="20"/>
          <w:szCs w:val="20"/>
          <w:lang w:val="en-US"/>
        </w:rPr>
        <w:t xml:space="preserve"> Hasil estimasi perakitan</w:t>
      </w:r>
    </w:p>
    <w:tbl>
      <w:tblPr>
        <w:tblStyle w:val="1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56"/>
        <w:gridCol w:w="3086"/>
      </w:tblGrid>
      <w:tr w14:paraId="57C10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2" w:type="dxa"/>
          </w:tcPr>
          <w:p w14:paraId="5ED7C70A">
            <w:pPr>
              <w:widowControl w:val="0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Kriteria</w:t>
            </w:r>
          </w:p>
        </w:tc>
        <w:tc>
          <w:tcPr>
            <w:tcW w:w="3118" w:type="dxa"/>
          </w:tcPr>
          <w:p w14:paraId="715C380F">
            <w:pPr>
              <w:widowControl w:val="0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Nilai</w:t>
            </w:r>
          </w:p>
        </w:tc>
      </w:tr>
      <w:tr w14:paraId="084E6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2" w:type="dxa"/>
          </w:tcPr>
          <w:p w14:paraId="4716200B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Jumlah part per produk</w:t>
            </w:r>
          </w:p>
        </w:tc>
        <w:tc>
          <w:tcPr>
            <w:tcW w:w="3118" w:type="dxa"/>
          </w:tcPr>
          <w:p w14:paraId="1293CB7B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</w:t>
            </w:r>
          </w:p>
        </w:tc>
      </w:tr>
      <w:tr w14:paraId="7631E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2" w:type="dxa"/>
          </w:tcPr>
          <w:p w14:paraId="6E616AE2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Total waktu perakitan (TM) per produk</w:t>
            </w:r>
          </w:p>
        </w:tc>
        <w:tc>
          <w:tcPr>
            <w:tcW w:w="3118" w:type="dxa"/>
          </w:tcPr>
          <w:p w14:paraId="5657D07B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594.64 s</w:t>
            </w:r>
          </w:p>
        </w:tc>
      </w:tr>
      <w:tr w14:paraId="1080A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2" w:type="dxa"/>
          </w:tcPr>
          <w:p w14:paraId="695EC4F2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Selisih jumlah part aktual dengan jumlah part minimum teoritis (NM)</w:t>
            </w:r>
          </w:p>
        </w:tc>
        <w:tc>
          <w:tcPr>
            <w:tcW w:w="3118" w:type="dxa"/>
          </w:tcPr>
          <w:p w14:paraId="35D0CC7C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</w:t>
            </w:r>
          </w:p>
        </w:tc>
      </w:tr>
      <w:tr w14:paraId="78BE4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2" w:type="dxa"/>
          </w:tcPr>
          <w:p w14:paraId="1C44C62D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Total biaya perakitan (CM) per produk</w:t>
            </w:r>
          </w:p>
        </w:tc>
        <w:tc>
          <w:tcPr>
            <w:tcW w:w="3118" w:type="dxa"/>
          </w:tcPr>
          <w:p w14:paraId="0FF16B35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618.4256</w:t>
            </w:r>
          </w:p>
        </w:tc>
      </w:tr>
      <w:tr w14:paraId="72834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2" w:type="dxa"/>
          </w:tcPr>
          <w:p w14:paraId="059B905C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Design Efficiency</w:t>
            </w:r>
          </w:p>
        </w:tc>
        <w:tc>
          <w:tcPr>
            <w:tcW w:w="3118" w:type="dxa"/>
          </w:tcPr>
          <w:p w14:paraId="6B42CDCE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0.1059 (10,59%)</w:t>
            </w:r>
          </w:p>
        </w:tc>
      </w:tr>
      <w:tr w14:paraId="7A4D6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2" w:type="dxa"/>
          </w:tcPr>
          <w:p w14:paraId="6A51DE65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Jumlah part produk yang dapat dirakit</w:t>
            </w:r>
          </w:p>
        </w:tc>
        <w:tc>
          <w:tcPr>
            <w:tcW w:w="3118" w:type="dxa"/>
          </w:tcPr>
          <w:p w14:paraId="52D905AB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76</w:t>
            </w:r>
          </w:p>
        </w:tc>
      </w:tr>
      <w:tr w14:paraId="7115B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2" w:type="dxa"/>
          </w:tcPr>
          <w:p w14:paraId="3CF27342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Banyaknya langkah perakitan berdasarkan assembly chart</w:t>
            </w:r>
          </w:p>
        </w:tc>
        <w:tc>
          <w:tcPr>
            <w:tcW w:w="3118" w:type="dxa"/>
          </w:tcPr>
          <w:p w14:paraId="095129CD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</w:t>
            </w:r>
          </w:p>
        </w:tc>
      </w:tr>
    </w:tbl>
    <w:p w14:paraId="56CA21C3">
      <w:bookmarkStart w:id="0" w:name="_GoBack"/>
      <w:bookmarkEnd w:id="0"/>
    </w:p>
    <w:sectPr>
      <w:pgSz w:w="11906" w:h="16838"/>
      <w:pgMar w:top="1440" w:right="1008" w:bottom="1440" w:left="1872" w:header="0" w:footer="0" w:gutter="0"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ptos Narrow">
    <w:altName w:val="AMGD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82"/>
      <w:lvlText w:val="%1."/>
      <w:lvlJc w:val="left"/>
      <w:pPr>
        <w:tabs>
          <w:tab w:val="left" w:pos="2040"/>
        </w:tabs>
        <w:ind w:left="2040" w:leftChars="800" w:hanging="360" w:hangingChars="20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81"/>
      <w:lvlText w:val="%1."/>
      <w:lvlJc w:val="left"/>
      <w:pPr>
        <w:tabs>
          <w:tab w:val="left" w:pos="1620"/>
        </w:tabs>
        <w:ind w:left="1620" w:leftChars="600" w:hanging="360" w:hangingChars="20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80"/>
      <w:lvlText w:val="%1."/>
      <w:lvlJc w:val="left"/>
      <w:pPr>
        <w:tabs>
          <w:tab w:val="left" w:pos="1200"/>
        </w:tabs>
        <w:ind w:left="1200" w:leftChars="400" w:hanging="360" w:hangingChars="20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79"/>
      <w:lvlText w:val="%1."/>
      <w:lvlJc w:val="left"/>
      <w:pPr>
        <w:tabs>
          <w:tab w:val="left" w:pos="780"/>
        </w:tabs>
        <w:ind w:left="780" w:leftChars="200" w:hanging="360" w:hangingChars="20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72"/>
      <w:lvlText w:val=""/>
      <w:lvlJc w:val="left"/>
      <w:pPr>
        <w:tabs>
          <w:tab w:val="left" w:pos="2040"/>
        </w:tabs>
        <w:ind w:left="2040" w:leftChars="800" w:hanging="360" w:hangingChars="20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71"/>
      <w:lvlText w:val=""/>
      <w:lvlJc w:val="left"/>
      <w:pPr>
        <w:tabs>
          <w:tab w:val="left" w:pos="1620"/>
        </w:tabs>
        <w:ind w:left="1620" w:leftChars="600" w:hanging="360" w:hangingChars="20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70"/>
      <w:lvlText w:val=""/>
      <w:lvlJc w:val="left"/>
      <w:pPr>
        <w:tabs>
          <w:tab w:val="left" w:pos="1200"/>
        </w:tabs>
        <w:ind w:left="1200" w:leftChars="400" w:hanging="360" w:hangingChars="20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69"/>
      <w:lvlText w:val=""/>
      <w:lvlJc w:val="left"/>
      <w:pPr>
        <w:tabs>
          <w:tab w:val="left" w:pos="780"/>
        </w:tabs>
        <w:ind w:left="780" w:leftChars="200" w:hanging="360" w:hangingChars="20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78"/>
      <w:lvlText w:val="%1."/>
      <w:lvlJc w:val="left"/>
      <w:pPr>
        <w:tabs>
          <w:tab w:val="left" w:pos="360"/>
        </w:tabs>
        <w:ind w:left="360" w:hanging="360" w:hangingChars="20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68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AD1D5D"/>
    <w:rsid w:val="00050A31"/>
    <w:rsid w:val="000716D2"/>
    <w:rsid w:val="00071AAB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49F0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91424"/>
    <w:rsid w:val="00AA2C77"/>
    <w:rsid w:val="00AC3FB9"/>
    <w:rsid w:val="00AC702A"/>
    <w:rsid w:val="00AD226F"/>
    <w:rsid w:val="00B13A52"/>
    <w:rsid w:val="00B24CF4"/>
    <w:rsid w:val="00B2699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76A4"/>
    <w:rsid w:val="00CA2C6C"/>
    <w:rsid w:val="00CC0600"/>
    <w:rsid w:val="00CC78AC"/>
    <w:rsid w:val="00CF7953"/>
    <w:rsid w:val="00D07232"/>
    <w:rsid w:val="00D10245"/>
    <w:rsid w:val="00D21BDD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370D1476"/>
    <w:rsid w:val="4EAD1D5D"/>
    <w:rsid w:val="79D2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qFormat="1" w:unhideWhenUsed="0" w:uiPriority="0" w:semiHidden="0" w:name="List Number 3"/>
    <w:lsdException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qFormat="1" w:unhideWhenUsed="0" w:uiPriority="0" w:semiHidden="0" w:name="List Continue 3"/>
    <w:lsdException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qFormat="1" w:unhideWhenUsed="0" w:uiPriority="0" w:semiHidden="0" w:name="E-mail Signature"/>
    <w:lsdException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66" w:semiHidden="0" w:name="Medium List 2 Accent 1"/>
    <w:lsdException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unhideWhenUsed="0" w:uiPriority="71" w:semiHidden="0" w:name="Colorful Shading Accent 5"/>
    <w:lsdException w:qFormat="1" w:unhideWhenUsed="0" w:uiPriority="72" w:semiHidden="0" w:name="Colorful List Accent 5"/>
    <w:lsdException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</w:pPr>
    <w:rPr>
      <w:rFonts w:ascii="Times New Roman" w:hAnsi="Times New Roman" w:eastAsia="Times New Roman" w:cs="Times New Roman"/>
      <w:sz w:val="24"/>
      <w:szCs w:val="24"/>
      <w:lang w:val="id-ID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5"/>
    </w:pPr>
    <w:rPr>
      <w:b/>
      <w:bCs/>
      <w:sz w:val="24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7"/>
    </w:pPr>
    <w:rPr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11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qFormat/>
    <w:uiPriority w:val="0"/>
    <w:rPr>
      <w:sz w:val="16"/>
      <w:szCs w:val="16"/>
    </w:rPr>
  </w:style>
  <w:style w:type="paragraph" w:styleId="14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paragraph" w:styleId="15">
    <w:name w:val="Body Text"/>
    <w:basedOn w:val="1"/>
    <w:qFormat/>
    <w:uiPriority w:val="0"/>
    <w:pPr>
      <w:spacing w:after="120"/>
    </w:pPr>
  </w:style>
  <w:style w:type="paragraph" w:styleId="16">
    <w:name w:val="Body Text 2"/>
    <w:basedOn w:val="1"/>
    <w:qFormat/>
    <w:uiPriority w:val="0"/>
    <w:pPr>
      <w:spacing w:after="120" w:line="480" w:lineRule="auto"/>
    </w:pPr>
  </w:style>
  <w:style w:type="paragraph" w:styleId="17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18">
    <w:name w:val="Body Text First Indent"/>
    <w:basedOn w:val="15"/>
    <w:qFormat/>
    <w:uiPriority w:val="0"/>
    <w:pPr>
      <w:ind w:firstLine="420" w:firstLineChars="100"/>
    </w:pPr>
  </w:style>
  <w:style w:type="paragraph" w:styleId="19">
    <w:name w:val="Body Text Indent"/>
    <w:basedOn w:val="1"/>
    <w:qFormat/>
    <w:uiPriority w:val="0"/>
    <w:pPr>
      <w:spacing w:after="120"/>
      <w:ind w:left="420" w:leftChars="200"/>
    </w:pPr>
  </w:style>
  <w:style w:type="paragraph" w:styleId="20">
    <w:name w:val="Body Text First Indent 2"/>
    <w:basedOn w:val="19"/>
    <w:qFormat/>
    <w:uiPriority w:val="0"/>
    <w:pPr>
      <w:ind w:firstLine="420" w:firstLineChars="200"/>
    </w:pPr>
  </w:style>
  <w:style w:type="paragraph" w:styleId="21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22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23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24">
    <w:name w:val="Closing"/>
    <w:basedOn w:val="1"/>
    <w:qFormat/>
    <w:uiPriority w:val="0"/>
    <w:pPr>
      <w:ind w:left="100" w:leftChars="2100"/>
    </w:pPr>
  </w:style>
  <w:style w:type="character" w:styleId="25">
    <w:name w:val="annotation reference"/>
    <w:basedOn w:val="11"/>
    <w:qFormat/>
    <w:uiPriority w:val="0"/>
    <w:rPr>
      <w:sz w:val="21"/>
      <w:szCs w:val="21"/>
    </w:rPr>
  </w:style>
  <w:style w:type="paragraph" w:styleId="26">
    <w:name w:val="annotation text"/>
    <w:basedOn w:val="1"/>
    <w:qFormat/>
    <w:uiPriority w:val="0"/>
    <w:pPr>
      <w:jc w:val="left"/>
    </w:pPr>
  </w:style>
  <w:style w:type="paragraph" w:styleId="27">
    <w:name w:val="annotation subject"/>
    <w:basedOn w:val="26"/>
    <w:next w:val="26"/>
    <w:qFormat/>
    <w:uiPriority w:val="0"/>
    <w:rPr>
      <w:b/>
      <w:bCs/>
    </w:rPr>
  </w:style>
  <w:style w:type="paragraph" w:styleId="28">
    <w:name w:val="Date"/>
    <w:basedOn w:val="1"/>
    <w:next w:val="1"/>
    <w:qFormat/>
    <w:uiPriority w:val="0"/>
    <w:pPr>
      <w:ind w:left="100" w:leftChars="2500"/>
    </w:pPr>
  </w:style>
  <w:style w:type="paragraph" w:styleId="29">
    <w:name w:val="Document Map"/>
    <w:basedOn w:val="1"/>
    <w:qFormat/>
    <w:uiPriority w:val="0"/>
    <w:pPr>
      <w:shd w:val="clear" w:color="auto" w:fill="000080"/>
    </w:pPr>
  </w:style>
  <w:style w:type="paragraph" w:styleId="30">
    <w:name w:val="E-mail Signature"/>
    <w:basedOn w:val="1"/>
    <w:qFormat/>
    <w:uiPriority w:val="0"/>
  </w:style>
  <w:style w:type="character" w:styleId="31">
    <w:name w:val="Emphasis"/>
    <w:basedOn w:val="11"/>
    <w:qFormat/>
    <w:uiPriority w:val="0"/>
    <w:rPr>
      <w:i/>
      <w:iCs/>
    </w:rPr>
  </w:style>
  <w:style w:type="character" w:styleId="32">
    <w:name w:val="endnote reference"/>
    <w:basedOn w:val="11"/>
    <w:qFormat/>
    <w:uiPriority w:val="0"/>
    <w:rPr>
      <w:vertAlign w:val="superscript"/>
    </w:rPr>
  </w:style>
  <w:style w:type="paragraph" w:styleId="33">
    <w:name w:val="endnote text"/>
    <w:basedOn w:val="1"/>
    <w:qFormat/>
    <w:uiPriority w:val="0"/>
    <w:pPr>
      <w:snapToGrid w:val="0"/>
      <w:jc w:val="left"/>
    </w:pPr>
  </w:style>
  <w:style w:type="paragraph" w:styleId="34">
    <w:name w:val="envelope address"/>
    <w:basedOn w:val="1"/>
    <w:qFormat/>
    <w:uiPriority w:val="0"/>
    <w:pPr>
      <w:framePr w:w="7920" w:h="1980" w:hRule="exact" w:hSpace="180" w:wrap="auto" w:vAnchor="margin" w:hAnchor="page" w:xAlign="center" w:yAlign="bottom"/>
      <w:snapToGrid w:val="0"/>
      <w:ind w:left="100" w:leftChars="1400"/>
    </w:pPr>
    <w:rPr>
      <w:rFonts w:ascii="Arial" w:hAnsi="Arial" w:cs="Arial"/>
      <w:sz w:val="24"/>
      <w:szCs w:val="24"/>
    </w:rPr>
  </w:style>
  <w:style w:type="paragraph" w:styleId="35">
    <w:name w:val="envelope return"/>
    <w:basedOn w:val="1"/>
    <w:qFormat/>
    <w:uiPriority w:val="0"/>
    <w:pPr>
      <w:snapToGrid w:val="0"/>
    </w:pPr>
    <w:rPr>
      <w:rFonts w:ascii="Arial" w:hAnsi="Arial" w:cs="Arial"/>
    </w:rPr>
  </w:style>
  <w:style w:type="character" w:styleId="36">
    <w:name w:val="FollowedHyperlink"/>
    <w:basedOn w:val="11"/>
    <w:qFormat/>
    <w:uiPriority w:val="0"/>
    <w:rPr>
      <w:color w:val="800080"/>
      <w:u w:val="single"/>
    </w:rPr>
  </w:style>
  <w:style w:type="paragraph" w:styleId="3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38">
    <w:name w:val="footnote reference"/>
    <w:basedOn w:val="11"/>
    <w:qFormat/>
    <w:uiPriority w:val="0"/>
    <w:rPr>
      <w:vertAlign w:val="superscript"/>
    </w:rPr>
  </w:style>
  <w:style w:type="paragraph" w:styleId="39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4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41">
    <w:name w:val="HTML Acronym"/>
    <w:basedOn w:val="11"/>
    <w:qFormat/>
    <w:uiPriority w:val="0"/>
  </w:style>
  <w:style w:type="paragraph" w:styleId="42">
    <w:name w:val="HTML Address"/>
    <w:basedOn w:val="1"/>
    <w:qFormat/>
    <w:uiPriority w:val="0"/>
    <w:rPr>
      <w:i/>
      <w:iCs/>
    </w:rPr>
  </w:style>
  <w:style w:type="character" w:styleId="43">
    <w:name w:val="HTML Cite"/>
    <w:basedOn w:val="11"/>
    <w:qFormat/>
    <w:uiPriority w:val="0"/>
    <w:rPr>
      <w:i/>
      <w:iCs/>
    </w:rPr>
  </w:style>
  <w:style w:type="character" w:styleId="44">
    <w:name w:val="HTML Code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45">
    <w:name w:val="HTML Definition"/>
    <w:basedOn w:val="11"/>
    <w:uiPriority w:val="0"/>
    <w:rPr>
      <w:i/>
      <w:iCs/>
    </w:rPr>
  </w:style>
  <w:style w:type="character" w:styleId="46">
    <w:name w:val="HTML Keyboard"/>
    <w:basedOn w:val="11"/>
    <w:qFormat/>
    <w:uiPriority w:val="0"/>
    <w:rPr>
      <w:rFonts w:ascii="Courier New" w:hAnsi="Courier New" w:cs="Courier New"/>
      <w:sz w:val="20"/>
      <w:szCs w:val="20"/>
    </w:rPr>
  </w:style>
  <w:style w:type="paragraph" w:styleId="47">
    <w:name w:val="HTML Preformatted"/>
    <w:basedOn w:val="1"/>
    <w:qFormat/>
    <w:uiPriority w:val="0"/>
    <w:rPr>
      <w:rFonts w:ascii="Courier New" w:hAnsi="Courier New" w:cs="Courier New"/>
      <w:sz w:val="20"/>
    </w:rPr>
  </w:style>
  <w:style w:type="character" w:styleId="48">
    <w:name w:val="HTML Sample"/>
    <w:basedOn w:val="11"/>
    <w:qFormat/>
    <w:uiPriority w:val="0"/>
    <w:rPr>
      <w:rFonts w:ascii="Courier New" w:hAnsi="Courier New" w:cs="Courier New"/>
    </w:rPr>
  </w:style>
  <w:style w:type="character" w:styleId="49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50">
    <w:name w:val="HTML Variable"/>
    <w:basedOn w:val="11"/>
    <w:qFormat/>
    <w:uiPriority w:val="0"/>
    <w:rPr>
      <w:i/>
      <w:iCs/>
    </w:rPr>
  </w:style>
  <w:style w:type="character" w:styleId="51">
    <w:name w:val="Hyperlink"/>
    <w:basedOn w:val="11"/>
    <w:qFormat/>
    <w:uiPriority w:val="0"/>
    <w:rPr>
      <w:color w:val="0000FF"/>
      <w:u w:val="single"/>
    </w:rPr>
  </w:style>
  <w:style w:type="paragraph" w:styleId="52">
    <w:name w:val="index 1"/>
    <w:basedOn w:val="1"/>
    <w:next w:val="1"/>
    <w:qFormat/>
    <w:uiPriority w:val="0"/>
  </w:style>
  <w:style w:type="paragraph" w:styleId="53">
    <w:name w:val="index 2"/>
    <w:basedOn w:val="1"/>
    <w:next w:val="1"/>
    <w:qFormat/>
    <w:uiPriority w:val="0"/>
    <w:pPr>
      <w:ind w:left="200" w:leftChars="200"/>
    </w:pPr>
  </w:style>
  <w:style w:type="paragraph" w:styleId="54">
    <w:name w:val="index 3"/>
    <w:basedOn w:val="1"/>
    <w:next w:val="1"/>
    <w:qFormat/>
    <w:uiPriority w:val="0"/>
    <w:pPr>
      <w:ind w:left="400" w:leftChars="400"/>
    </w:pPr>
  </w:style>
  <w:style w:type="paragraph" w:styleId="55">
    <w:name w:val="index 4"/>
    <w:basedOn w:val="1"/>
    <w:next w:val="1"/>
    <w:qFormat/>
    <w:uiPriority w:val="0"/>
    <w:pPr>
      <w:ind w:left="600" w:leftChars="600"/>
    </w:pPr>
  </w:style>
  <w:style w:type="paragraph" w:styleId="56">
    <w:name w:val="index 5"/>
    <w:basedOn w:val="1"/>
    <w:next w:val="1"/>
    <w:qFormat/>
    <w:uiPriority w:val="0"/>
    <w:pPr>
      <w:ind w:left="800" w:leftChars="800"/>
    </w:pPr>
  </w:style>
  <w:style w:type="paragraph" w:styleId="57">
    <w:name w:val="index 6"/>
    <w:basedOn w:val="1"/>
    <w:next w:val="1"/>
    <w:qFormat/>
    <w:uiPriority w:val="0"/>
    <w:pPr>
      <w:ind w:left="1000" w:leftChars="1000"/>
    </w:pPr>
  </w:style>
  <w:style w:type="paragraph" w:styleId="58">
    <w:name w:val="index 7"/>
    <w:basedOn w:val="1"/>
    <w:next w:val="1"/>
    <w:uiPriority w:val="0"/>
    <w:pPr>
      <w:ind w:left="1200" w:leftChars="1200"/>
    </w:pPr>
  </w:style>
  <w:style w:type="paragraph" w:styleId="59">
    <w:name w:val="index 8"/>
    <w:basedOn w:val="1"/>
    <w:next w:val="1"/>
    <w:qFormat/>
    <w:uiPriority w:val="0"/>
    <w:pPr>
      <w:ind w:left="1400" w:leftChars="1400"/>
    </w:pPr>
  </w:style>
  <w:style w:type="paragraph" w:styleId="60">
    <w:name w:val="index 9"/>
    <w:basedOn w:val="1"/>
    <w:next w:val="1"/>
    <w:qFormat/>
    <w:uiPriority w:val="0"/>
    <w:pPr>
      <w:ind w:left="1600" w:leftChars="1600"/>
    </w:pPr>
  </w:style>
  <w:style w:type="paragraph" w:styleId="61">
    <w:name w:val="index heading"/>
    <w:basedOn w:val="1"/>
    <w:next w:val="52"/>
    <w:qFormat/>
    <w:uiPriority w:val="0"/>
    <w:rPr>
      <w:rFonts w:ascii="Arial" w:hAnsi="Arial" w:cs="Arial"/>
      <w:b/>
      <w:bCs/>
    </w:rPr>
  </w:style>
  <w:style w:type="character" w:styleId="62">
    <w:name w:val="line number"/>
    <w:basedOn w:val="11"/>
    <w:uiPriority w:val="0"/>
  </w:style>
  <w:style w:type="paragraph" w:styleId="63">
    <w:name w:val="List"/>
    <w:basedOn w:val="1"/>
    <w:qFormat/>
    <w:uiPriority w:val="0"/>
    <w:pPr>
      <w:ind w:left="200" w:hanging="200" w:hangingChars="200"/>
    </w:pPr>
  </w:style>
  <w:style w:type="paragraph" w:styleId="64">
    <w:name w:val="List 2"/>
    <w:basedOn w:val="1"/>
    <w:uiPriority w:val="0"/>
    <w:pPr>
      <w:ind w:left="100" w:leftChars="200" w:hanging="200" w:hangingChars="200"/>
    </w:pPr>
  </w:style>
  <w:style w:type="paragraph" w:styleId="65">
    <w:name w:val="List 3"/>
    <w:basedOn w:val="1"/>
    <w:uiPriority w:val="0"/>
    <w:pPr>
      <w:ind w:left="100" w:leftChars="400" w:hanging="200" w:hangingChars="200"/>
    </w:pPr>
  </w:style>
  <w:style w:type="paragraph" w:styleId="66">
    <w:name w:val="List 4"/>
    <w:basedOn w:val="1"/>
    <w:uiPriority w:val="0"/>
    <w:pPr>
      <w:ind w:left="100" w:leftChars="600" w:hanging="200" w:hangingChars="200"/>
    </w:pPr>
  </w:style>
  <w:style w:type="paragraph" w:styleId="67">
    <w:name w:val="List 5"/>
    <w:basedOn w:val="1"/>
    <w:uiPriority w:val="0"/>
    <w:pPr>
      <w:ind w:left="100" w:leftChars="800" w:hanging="200" w:hangingChars="200"/>
    </w:pPr>
  </w:style>
  <w:style w:type="paragraph" w:styleId="68">
    <w:name w:val="List Bullet"/>
    <w:basedOn w:val="1"/>
    <w:qFormat/>
    <w:uiPriority w:val="0"/>
    <w:pPr>
      <w:numPr>
        <w:ilvl w:val="0"/>
        <w:numId w:val="1"/>
      </w:numPr>
    </w:pPr>
  </w:style>
  <w:style w:type="paragraph" w:styleId="69">
    <w:name w:val="List Bullet 2"/>
    <w:basedOn w:val="1"/>
    <w:qFormat/>
    <w:uiPriority w:val="0"/>
    <w:pPr>
      <w:numPr>
        <w:ilvl w:val="0"/>
        <w:numId w:val="2"/>
      </w:numPr>
    </w:pPr>
  </w:style>
  <w:style w:type="paragraph" w:styleId="70">
    <w:name w:val="List Bullet 3"/>
    <w:basedOn w:val="1"/>
    <w:qFormat/>
    <w:uiPriority w:val="0"/>
    <w:pPr>
      <w:numPr>
        <w:ilvl w:val="0"/>
        <w:numId w:val="3"/>
      </w:numPr>
    </w:pPr>
  </w:style>
  <w:style w:type="paragraph" w:styleId="71">
    <w:name w:val="List Bullet 4"/>
    <w:basedOn w:val="1"/>
    <w:qFormat/>
    <w:uiPriority w:val="0"/>
    <w:pPr>
      <w:numPr>
        <w:ilvl w:val="0"/>
        <w:numId w:val="4"/>
      </w:numPr>
    </w:pPr>
  </w:style>
  <w:style w:type="paragraph" w:styleId="72">
    <w:name w:val="List Bullet 5"/>
    <w:basedOn w:val="1"/>
    <w:uiPriority w:val="0"/>
    <w:pPr>
      <w:numPr>
        <w:ilvl w:val="0"/>
        <w:numId w:val="5"/>
      </w:numPr>
    </w:pPr>
  </w:style>
  <w:style w:type="paragraph" w:styleId="73">
    <w:name w:val="List Continue"/>
    <w:basedOn w:val="1"/>
    <w:uiPriority w:val="0"/>
    <w:pPr>
      <w:spacing w:after="120"/>
      <w:ind w:left="420" w:leftChars="200"/>
    </w:pPr>
  </w:style>
  <w:style w:type="paragraph" w:styleId="74">
    <w:name w:val="List Continue 2"/>
    <w:basedOn w:val="1"/>
    <w:uiPriority w:val="0"/>
    <w:pPr>
      <w:spacing w:after="120"/>
      <w:ind w:left="840" w:leftChars="400"/>
    </w:pPr>
  </w:style>
  <w:style w:type="paragraph" w:styleId="75">
    <w:name w:val="List Continue 3"/>
    <w:basedOn w:val="1"/>
    <w:qFormat/>
    <w:uiPriority w:val="0"/>
    <w:pPr>
      <w:spacing w:after="120"/>
      <w:ind w:left="1260" w:leftChars="600"/>
    </w:pPr>
  </w:style>
  <w:style w:type="paragraph" w:styleId="76">
    <w:name w:val="List Continue 4"/>
    <w:basedOn w:val="1"/>
    <w:uiPriority w:val="0"/>
    <w:pPr>
      <w:spacing w:after="120"/>
      <w:ind w:left="1680" w:leftChars="800"/>
    </w:pPr>
  </w:style>
  <w:style w:type="paragraph" w:styleId="77">
    <w:name w:val="List Continue 5"/>
    <w:basedOn w:val="1"/>
    <w:qFormat/>
    <w:uiPriority w:val="0"/>
    <w:pPr>
      <w:spacing w:after="120"/>
      <w:ind w:left="2100" w:leftChars="1000"/>
    </w:pPr>
  </w:style>
  <w:style w:type="paragraph" w:styleId="78">
    <w:name w:val="List Number"/>
    <w:basedOn w:val="1"/>
    <w:uiPriority w:val="0"/>
    <w:pPr>
      <w:numPr>
        <w:ilvl w:val="0"/>
        <w:numId w:val="6"/>
      </w:numPr>
    </w:pPr>
  </w:style>
  <w:style w:type="paragraph" w:styleId="79">
    <w:name w:val="List Number 2"/>
    <w:basedOn w:val="1"/>
    <w:uiPriority w:val="0"/>
    <w:pPr>
      <w:numPr>
        <w:ilvl w:val="0"/>
        <w:numId w:val="7"/>
      </w:numPr>
    </w:pPr>
  </w:style>
  <w:style w:type="paragraph" w:styleId="80">
    <w:name w:val="List Number 3"/>
    <w:basedOn w:val="1"/>
    <w:qFormat/>
    <w:uiPriority w:val="0"/>
    <w:pPr>
      <w:numPr>
        <w:ilvl w:val="0"/>
        <w:numId w:val="8"/>
      </w:numPr>
    </w:pPr>
  </w:style>
  <w:style w:type="paragraph" w:styleId="81">
    <w:name w:val="List Number 4"/>
    <w:basedOn w:val="1"/>
    <w:uiPriority w:val="0"/>
    <w:pPr>
      <w:numPr>
        <w:ilvl w:val="0"/>
        <w:numId w:val="9"/>
      </w:numPr>
    </w:pPr>
  </w:style>
  <w:style w:type="paragraph" w:styleId="82">
    <w:name w:val="List Number 5"/>
    <w:basedOn w:val="1"/>
    <w:qFormat/>
    <w:uiPriority w:val="0"/>
    <w:pPr>
      <w:numPr>
        <w:ilvl w:val="0"/>
        <w:numId w:val="10"/>
      </w:numPr>
    </w:pPr>
  </w:style>
  <w:style w:type="paragraph" w:styleId="83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after="200" w:line="360" w:lineRule="auto"/>
      <w:ind w:firstLine="288"/>
      <w:jc w:val="both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84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 w:cs="Arial"/>
      <w:sz w:val="24"/>
      <w:szCs w:val="24"/>
    </w:rPr>
  </w:style>
  <w:style w:type="paragraph" w:styleId="85">
    <w:name w:val="Normal (Web)"/>
    <w:basedOn w:val="1"/>
    <w:uiPriority w:val="0"/>
    <w:rPr>
      <w:sz w:val="24"/>
      <w:szCs w:val="24"/>
    </w:rPr>
  </w:style>
  <w:style w:type="paragraph" w:styleId="86">
    <w:name w:val="Normal Indent"/>
    <w:basedOn w:val="1"/>
    <w:uiPriority w:val="0"/>
    <w:pPr>
      <w:ind w:firstLine="420" w:firstLineChars="200"/>
    </w:pPr>
  </w:style>
  <w:style w:type="paragraph" w:styleId="87">
    <w:name w:val="Note Heading"/>
    <w:basedOn w:val="1"/>
    <w:next w:val="1"/>
    <w:qFormat/>
    <w:uiPriority w:val="0"/>
    <w:pPr>
      <w:jc w:val="center"/>
    </w:pPr>
  </w:style>
  <w:style w:type="character" w:styleId="88">
    <w:name w:val="page number"/>
    <w:basedOn w:val="11"/>
    <w:qFormat/>
    <w:uiPriority w:val="0"/>
  </w:style>
  <w:style w:type="paragraph" w:styleId="89">
    <w:name w:val="Plain Text"/>
    <w:basedOn w:val="1"/>
    <w:uiPriority w:val="0"/>
    <w:rPr>
      <w:rFonts w:ascii="SimSun" w:hAnsi="Courier New" w:cs="Courier New"/>
      <w:szCs w:val="21"/>
    </w:rPr>
  </w:style>
  <w:style w:type="paragraph" w:styleId="90">
    <w:name w:val="Salutation"/>
    <w:basedOn w:val="1"/>
    <w:next w:val="1"/>
    <w:uiPriority w:val="0"/>
  </w:style>
  <w:style w:type="paragraph" w:styleId="91">
    <w:name w:val="Signature"/>
    <w:basedOn w:val="1"/>
    <w:qFormat/>
    <w:uiPriority w:val="0"/>
    <w:pPr>
      <w:ind w:left="100" w:leftChars="2100"/>
    </w:pPr>
  </w:style>
  <w:style w:type="character" w:styleId="92">
    <w:name w:val="Strong"/>
    <w:basedOn w:val="11"/>
    <w:qFormat/>
    <w:uiPriority w:val="0"/>
    <w:rPr>
      <w:b/>
      <w:bCs/>
    </w:rPr>
  </w:style>
  <w:style w:type="paragraph" w:styleId="93">
    <w:name w:val="Subtitle"/>
    <w:basedOn w:val="1"/>
    <w:qFormat/>
    <w:uiPriority w:val="0"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table" w:styleId="94">
    <w:name w:val="Table 3D effects 1"/>
    <w:basedOn w:val="12"/>
    <w:qFormat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left w:val="single" w:color="80808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bottom w:val="single" w:color="FFFFFF" w:sz="6" w:space="0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95">
    <w:name w:val="Table 3D effects 2"/>
    <w:basedOn w:val="12"/>
    <w:qFormat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6">
    <w:name w:val="Table 3D effects 3"/>
    <w:basedOn w:val="12"/>
    <w:qFormat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7">
    <w:name w:val="Table Classic 1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6" w:space="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8">
    <w:name w:val="Table Classic 2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99">
    <w:name w:val="Table Classic 3"/>
    <w:basedOn w:val="12"/>
    <w:qFormat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100">
    <w:name w:val="Table Classic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left w:val="single" w:color="000000" w:sz="6" w:space="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01">
    <w:name w:val="Table Colorful 1"/>
    <w:basedOn w:val="12"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2">
    <w:name w:val="Table Colorful 2"/>
    <w:basedOn w:val="12"/>
    <w:qFormat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12" w:space="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3">
    <w:name w:val="Table Colorful 3"/>
    <w:basedOn w:val="12"/>
    <w:qFormat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left w:val="single" w:color="000000" w:sz="6" w:space="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color="000000" w:sz="36" w:space="0"/>
          <w:right w:val="single" w:color="000000" w:sz="6" w:space="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04">
    <w:name w:val="Table Columns 1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left w:val="double" w:color="000000" w:sz="6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5">
    <w:name w:val="Table Columns 2"/>
    <w:basedOn w:val="12"/>
    <w:qFormat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6">
    <w:name w:val="Table Columns 3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7">
    <w:name w:val="Table Columns 4"/>
    <w:basedOn w:val="12"/>
    <w:qFormat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08">
    <w:name w:val="Table Columns 5"/>
    <w:basedOn w:val="12"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left w:val="single" w:color="808080" w:sz="6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09">
    <w:name w:val="Table Contemporary"/>
    <w:basedOn w:val="12"/>
    <w:qFormat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110">
    <w:name w:val="Table Elegant"/>
    <w:basedOn w:val="12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1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2">
    <w:name w:val="Table Grid 1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3">
    <w:name w:val="Table Grid 2"/>
    <w:basedOn w:val="12"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4">
    <w:name w:val="Table Grid 3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left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5">
    <w:name w:val="Table Grid 4"/>
    <w:basedOn w:val="12"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left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6">
    <w:name w:val="Table Grid 5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7">
    <w:name w:val="Table Grid 6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8">
    <w:name w:val="Table Grid 7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9">
    <w:name w:val="Table Grid 8"/>
    <w:basedOn w:val="12"/>
    <w:qFormat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20">
    <w:name w:val="Table List 1"/>
    <w:basedOn w:val="12"/>
    <w:qFormat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left w:val="single" w:color="000000" w:sz="6" w:space="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1">
    <w:name w:val="Table List 2"/>
    <w:basedOn w:val="12"/>
    <w:qFormat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2">
    <w:name w:val="Table List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23">
    <w:name w:val="Table List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left w:val="single" w:color="000000" w:sz="12" w:space="0"/>
          <w:tl2br w:val="nil"/>
          <w:tr2bl w:val="nil"/>
        </w:tcBorders>
        <w:shd w:val="solid" w:color="808080" w:fill="FFFFFF"/>
      </w:tcPr>
    </w:tblStylePr>
  </w:style>
  <w:style w:type="table" w:styleId="124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5">
    <w:name w:val="Table List 6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6">
    <w:name w:val="Table List 7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left w:val="single" w:color="008000" w:sz="12" w:space="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127">
    <w:name w:val="Table List 8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left w:val="single" w:color="000000" w:sz="6" w:space="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color="auto" w:sz="6" w:space="0"/>
          <w:tr2bl w:val="nil"/>
        </w:tcBorders>
      </w:tcPr>
    </w:tblStylePr>
  </w:style>
  <w:style w:type="paragraph" w:styleId="128">
    <w:name w:val="table of authorities"/>
    <w:basedOn w:val="1"/>
    <w:next w:val="1"/>
    <w:qFormat/>
    <w:uiPriority w:val="0"/>
    <w:pPr>
      <w:ind w:left="420" w:leftChars="200"/>
    </w:pPr>
  </w:style>
  <w:style w:type="paragraph" w:styleId="129">
    <w:name w:val="table of figures"/>
    <w:basedOn w:val="1"/>
    <w:next w:val="1"/>
    <w:qFormat/>
    <w:uiPriority w:val="0"/>
    <w:pPr>
      <w:ind w:leftChars="200" w:hanging="200" w:hangingChars="200"/>
    </w:pPr>
  </w:style>
  <w:style w:type="table" w:styleId="130">
    <w:name w:val="Table Professional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1">
    <w:name w:val="Table Simple 1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left w:val="single" w:color="00800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tl2br w:val="nil"/>
          <w:tr2bl w:val="nil"/>
        </w:tcBorders>
      </w:tcPr>
    </w:tblStylePr>
  </w:style>
  <w:style w:type="table" w:styleId="132">
    <w:name w:val="Table Simple 2"/>
    <w:basedOn w:val="12"/>
    <w:qFormat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133">
    <w:name w:val="Table Simple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4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left w:val="single" w:color="000000" w:sz="6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5">
    <w:name w:val="Table Subtle 2"/>
    <w:basedOn w:val="12"/>
    <w:qFormat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color="000000" w:sz="12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6">
    <w:name w:val="Table Theme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37">
    <w:name w:val="Table Web 1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8">
    <w:name w:val="Table Web 2"/>
    <w:basedOn w:val="12"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9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paragraph" w:styleId="140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141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142">
    <w:name w:val="toc 1"/>
    <w:basedOn w:val="1"/>
    <w:next w:val="1"/>
    <w:qFormat/>
    <w:uiPriority w:val="0"/>
  </w:style>
  <w:style w:type="paragraph" w:styleId="143">
    <w:name w:val="toc 2"/>
    <w:basedOn w:val="1"/>
    <w:next w:val="1"/>
    <w:qFormat/>
    <w:uiPriority w:val="0"/>
    <w:pPr>
      <w:ind w:left="420" w:leftChars="200"/>
    </w:pPr>
  </w:style>
  <w:style w:type="paragraph" w:styleId="144">
    <w:name w:val="toc 3"/>
    <w:basedOn w:val="1"/>
    <w:next w:val="1"/>
    <w:qFormat/>
    <w:uiPriority w:val="0"/>
    <w:pPr>
      <w:ind w:left="840" w:leftChars="400"/>
    </w:pPr>
  </w:style>
  <w:style w:type="paragraph" w:styleId="145">
    <w:name w:val="toc 4"/>
    <w:basedOn w:val="1"/>
    <w:next w:val="1"/>
    <w:qFormat/>
    <w:uiPriority w:val="0"/>
    <w:pPr>
      <w:ind w:left="1260" w:leftChars="600"/>
    </w:pPr>
  </w:style>
  <w:style w:type="paragraph" w:styleId="146">
    <w:name w:val="toc 5"/>
    <w:basedOn w:val="1"/>
    <w:next w:val="1"/>
    <w:qFormat/>
    <w:uiPriority w:val="0"/>
    <w:pPr>
      <w:ind w:left="1680" w:leftChars="800"/>
    </w:pPr>
  </w:style>
  <w:style w:type="paragraph" w:styleId="147">
    <w:name w:val="toc 6"/>
    <w:basedOn w:val="1"/>
    <w:next w:val="1"/>
    <w:qFormat/>
    <w:uiPriority w:val="0"/>
    <w:pPr>
      <w:ind w:left="2100" w:leftChars="1000"/>
    </w:pPr>
  </w:style>
  <w:style w:type="paragraph" w:styleId="148">
    <w:name w:val="toc 7"/>
    <w:basedOn w:val="1"/>
    <w:next w:val="1"/>
    <w:qFormat/>
    <w:uiPriority w:val="0"/>
    <w:pPr>
      <w:ind w:left="2520" w:leftChars="1200"/>
    </w:pPr>
  </w:style>
  <w:style w:type="paragraph" w:styleId="149">
    <w:name w:val="toc 8"/>
    <w:basedOn w:val="1"/>
    <w:next w:val="1"/>
    <w:qFormat/>
    <w:uiPriority w:val="0"/>
    <w:pPr>
      <w:ind w:left="2940" w:leftChars="1400"/>
    </w:pPr>
  </w:style>
  <w:style w:type="paragraph" w:styleId="150">
    <w:name w:val="toc 9"/>
    <w:basedOn w:val="1"/>
    <w:next w:val="1"/>
    <w:qFormat/>
    <w:uiPriority w:val="0"/>
    <w:pPr>
      <w:ind w:left="3360" w:leftChars="1600"/>
    </w:pPr>
  </w:style>
  <w:style w:type="table" w:styleId="151">
    <w:name w:val="Light Shading"/>
    <w:basedOn w:val="12"/>
    <w:qFormat/>
    <w:uiPriority w:val="60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152">
    <w:name w:val="Light Shading Accent 1"/>
    <w:basedOn w:val="12"/>
    <w:qFormat/>
    <w:uiPriority w:val="60"/>
    <w:rPr>
      <w:color w:val="365F91"/>
    </w:rPr>
    <w:tblPr>
      <w:tblBorders>
        <w:top w:val="single" w:color="4F81BD" w:sz="8" w:space="0"/>
        <w:bottom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153">
    <w:name w:val="Light Shading Accent 2"/>
    <w:basedOn w:val="12"/>
    <w:qFormat/>
    <w:uiPriority w:val="60"/>
    <w:rPr>
      <w:color w:val="943634"/>
    </w:rPr>
    <w:tblPr>
      <w:tblBorders>
        <w:top w:val="single" w:color="C0504D" w:sz="8" w:space="0"/>
        <w:bottom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154">
    <w:name w:val="Light Shading Accent 3"/>
    <w:basedOn w:val="12"/>
    <w:qFormat/>
    <w:uiPriority w:val="60"/>
    <w:rPr>
      <w:color w:val="76923C"/>
    </w:rPr>
    <w:tblPr>
      <w:tblBorders>
        <w:top w:val="single" w:color="9BBB59" w:sz="8" w:space="0"/>
        <w:bottom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155">
    <w:name w:val="Light Shading Accent 4"/>
    <w:basedOn w:val="12"/>
    <w:qFormat/>
    <w:uiPriority w:val="60"/>
    <w:rPr>
      <w:color w:val="5F497A"/>
    </w:rPr>
    <w:tblPr>
      <w:tblBorders>
        <w:top w:val="single" w:color="8064A2" w:sz="8" w:space="0"/>
        <w:bottom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156">
    <w:name w:val="Light Shading Accent 5"/>
    <w:basedOn w:val="12"/>
    <w:qFormat/>
    <w:uiPriority w:val="60"/>
    <w:rPr>
      <w:color w:val="31849B"/>
    </w:rPr>
    <w:tblPr>
      <w:tblBorders>
        <w:top w:val="single" w:color="4BACC6" w:sz="8" w:space="0"/>
        <w:bottom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157">
    <w:name w:val="Light Shading Accent 6"/>
    <w:basedOn w:val="12"/>
    <w:qFormat/>
    <w:uiPriority w:val="60"/>
    <w:rPr>
      <w:color w:val="E36C0A"/>
    </w:rPr>
    <w:tblPr>
      <w:tblBorders>
        <w:top w:val="single" w:color="F79646" w:sz="8" w:space="0"/>
        <w:bottom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158">
    <w:name w:val="Light List"/>
    <w:basedOn w:val="12"/>
    <w:qFormat/>
    <w:uiPriority w:val="61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</w:style>
  <w:style w:type="table" w:styleId="159">
    <w:name w:val="Light List Accent 1"/>
    <w:basedOn w:val="12"/>
    <w:qFormat/>
    <w:uiPriority w:val="61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</w:style>
  <w:style w:type="table" w:styleId="160">
    <w:name w:val="Light List Accent 2"/>
    <w:basedOn w:val="12"/>
    <w:qFormat/>
    <w:uiPriority w:val="61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</w:style>
  <w:style w:type="table" w:styleId="161">
    <w:name w:val="Light List Accent 3"/>
    <w:basedOn w:val="12"/>
    <w:qFormat/>
    <w:uiPriority w:val="61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</w:style>
  <w:style w:type="table" w:styleId="162">
    <w:name w:val="Light List Accent 4"/>
    <w:basedOn w:val="12"/>
    <w:qFormat/>
    <w:uiPriority w:val="61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</w:style>
  <w:style w:type="table" w:styleId="163">
    <w:name w:val="Light List Accent 5"/>
    <w:basedOn w:val="12"/>
    <w:qFormat/>
    <w:uiPriority w:val="61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</w:style>
  <w:style w:type="table" w:styleId="164">
    <w:name w:val="Light List Accent 6"/>
    <w:basedOn w:val="12"/>
    <w:qFormat/>
    <w:uiPriority w:val="61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</w:style>
  <w:style w:type="table" w:styleId="165">
    <w:name w:val="Light Grid"/>
    <w:basedOn w:val="12"/>
    <w:qFormat/>
    <w:uiPriority w:val="62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1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  <w:shd w:val="clear" w:color="auto" w:fill="C0C0C0"/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  <w:shd w:val="clear" w:color="auto" w:fill="C0C0C0"/>
      </w:tcPr>
    </w:tblStylePr>
    <w:tblStylePr w:type="band2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</w:tcPr>
    </w:tblStylePr>
  </w:style>
  <w:style w:type="table" w:styleId="166">
    <w:name w:val="Light Grid Accent 1"/>
    <w:basedOn w:val="12"/>
    <w:qFormat/>
    <w:uiPriority w:val="62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1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  <w:shd w:val="clear" w:color="auto" w:fill="D3DFEE"/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  <w:shd w:val="clear" w:color="auto" w:fill="D3DFEE"/>
      </w:tcPr>
    </w:tblStylePr>
    <w:tblStylePr w:type="band2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</w:tcPr>
    </w:tblStylePr>
  </w:style>
  <w:style w:type="table" w:styleId="167">
    <w:name w:val="Light Grid Accent 2"/>
    <w:basedOn w:val="12"/>
    <w:qFormat/>
    <w:uiPriority w:val="62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1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  <w:shd w:val="clear" w:color="auto" w:fill="EFD3D2"/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  <w:shd w:val="clear" w:color="auto" w:fill="EFD3D2"/>
      </w:tcPr>
    </w:tblStylePr>
    <w:tblStylePr w:type="band2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</w:tcPr>
    </w:tblStylePr>
  </w:style>
  <w:style w:type="table" w:styleId="168">
    <w:name w:val="Light Grid Accent 3"/>
    <w:basedOn w:val="12"/>
    <w:qFormat/>
    <w:uiPriority w:val="62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1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  <w:shd w:val="clear" w:color="auto" w:fill="E6EED5"/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  <w:shd w:val="clear" w:color="auto" w:fill="E6EED5"/>
      </w:tcPr>
    </w:tblStylePr>
    <w:tblStylePr w:type="band2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</w:tcPr>
    </w:tblStylePr>
  </w:style>
  <w:style w:type="table" w:styleId="169">
    <w:name w:val="Light Grid Accent 4"/>
    <w:basedOn w:val="12"/>
    <w:qFormat/>
    <w:uiPriority w:val="62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1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  <w:shd w:val="clear" w:color="auto" w:fill="DFD8E8"/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  <w:shd w:val="clear" w:color="auto" w:fill="DFD8E8"/>
      </w:tcPr>
    </w:tblStylePr>
    <w:tblStylePr w:type="band2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</w:tcPr>
    </w:tblStylePr>
  </w:style>
  <w:style w:type="table" w:styleId="170">
    <w:name w:val="Light Grid Accent 5"/>
    <w:basedOn w:val="12"/>
    <w:qFormat/>
    <w:uiPriority w:val="62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1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  <w:shd w:val="clear" w:color="auto" w:fill="D2EAF1"/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  <w:shd w:val="clear" w:color="auto" w:fill="D2EAF1"/>
      </w:tcPr>
    </w:tblStylePr>
    <w:tblStylePr w:type="band2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</w:tcPr>
    </w:tblStylePr>
  </w:style>
  <w:style w:type="table" w:styleId="171">
    <w:name w:val="Light Grid Accent 6"/>
    <w:basedOn w:val="12"/>
    <w:qFormat/>
    <w:uiPriority w:val="62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1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  <w:shd w:val="clear" w:color="auto" w:fill="FDE4D0"/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  <w:shd w:val="clear" w:color="auto" w:fill="FDE4D0"/>
      </w:tcPr>
    </w:tblStylePr>
    <w:tblStylePr w:type="band2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</w:tcPr>
    </w:tblStylePr>
  </w:style>
  <w:style w:type="table" w:styleId="172">
    <w:name w:val="Medium Shading 1"/>
    <w:basedOn w:val="12"/>
    <w:qFormat/>
    <w:uiPriority w:val="63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404040" w:sz="8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sz="6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3">
    <w:name w:val="Medium Shading 1 Accent 1"/>
    <w:basedOn w:val="12"/>
    <w:qFormat/>
    <w:uiPriority w:val="63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BA0CD" w:sz="8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sz="6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4">
    <w:name w:val="Medium Shading 1 Accent 2"/>
    <w:basedOn w:val="12"/>
    <w:qFormat/>
    <w:uiPriority w:val="63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CF7B79" w:sz="8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sz="6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5">
    <w:name w:val="Medium Shading 1 Accent 3"/>
    <w:basedOn w:val="12"/>
    <w:qFormat/>
    <w:uiPriority w:val="63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B3CC82" w:sz="8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sz="6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6">
    <w:name w:val="Medium Shading 1 Accent 4"/>
    <w:basedOn w:val="12"/>
    <w:qFormat/>
    <w:uiPriority w:val="63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9F8AB9" w:sz="8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sz="6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7">
    <w:name w:val="Medium Shading 1 Accent 5"/>
    <w:basedOn w:val="12"/>
    <w:qFormat/>
    <w:uiPriority w:val="63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8C0D4" w:sz="8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sz="6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8">
    <w:name w:val="Medium Shading 1 Accent 6"/>
    <w:basedOn w:val="12"/>
    <w:qFormat/>
    <w:uiPriority w:val="63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F9B074" w:sz="8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sz="6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9">
    <w:name w:val="Medium Shading 2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0">
    <w:name w:val="Medium Shading 2 Accent 1"/>
    <w:basedOn w:val="12"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1">
    <w:name w:val="Medium Shading 2 Accent 2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2">
    <w:name w:val="Medium Shading 2 Accent 3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3">
    <w:name w:val="Medium Shading 2 Accent 4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4">
    <w:name w:val="Medium Shading 2 Accent 5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5">
    <w:name w:val="Medium Shading 2 Accent 6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6">
    <w:name w:val="Medium List 1"/>
    <w:basedOn w:val="12"/>
    <w:qFormat/>
    <w:uiPriority w:val="65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000000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000000" w:sz="8" w:space="0"/>
          <w:lef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sz="8" w:space="0"/>
          <w:left w:val="single" w:color="000000" w:sz="8" w:space="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87">
    <w:name w:val="Medium List 1 Accent 1"/>
    <w:basedOn w:val="12"/>
    <w:qFormat/>
    <w:uiPriority w:val="65"/>
    <w:rPr>
      <w:color w:val="000000"/>
    </w:rPr>
    <w:tblPr>
      <w:tblBorders>
        <w:top w:val="single" w:color="4F81BD" w:sz="8" w:space="0"/>
        <w:bottom w:val="single" w:color="4F81B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F81B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F81BD" w:sz="8" w:space="0"/>
          <w:lef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sz="8" w:space="0"/>
          <w:left w:val="single" w:color="4F81BD" w:sz="8" w:space="0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88">
    <w:name w:val="Medium List 1 Accent 2"/>
    <w:basedOn w:val="12"/>
    <w:qFormat/>
    <w:uiPriority w:val="65"/>
    <w:rPr>
      <w:color w:val="000000"/>
    </w:rPr>
    <w:tblPr>
      <w:tblBorders>
        <w:top w:val="single" w:color="C0504D" w:sz="8" w:space="0"/>
        <w:bottom w:val="single" w:color="C0504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C0504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C0504D" w:sz="8" w:space="0"/>
          <w:lef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sz="8" w:space="0"/>
          <w:left w:val="single" w:color="C0504D" w:sz="8" w:space="0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89">
    <w:name w:val="Medium List 1 Accent 3"/>
    <w:basedOn w:val="12"/>
    <w:qFormat/>
    <w:uiPriority w:val="65"/>
    <w:rPr>
      <w:color w:val="000000"/>
    </w:rPr>
    <w:tblPr>
      <w:tblBorders>
        <w:top w:val="single" w:color="9BBB59" w:sz="8" w:space="0"/>
        <w:bottom w:val="single" w:color="9BBB59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9BBB59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9BBB59" w:sz="8" w:space="0"/>
          <w:lef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sz="8" w:space="0"/>
          <w:left w:val="single" w:color="9BBB59" w:sz="8" w:space="0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90">
    <w:name w:val="Medium List 1 Accent 4"/>
    <w:basedOn w:val="12"/>
    <w:qFormat/>
    <w:uiPriority w:val="65"/>
    <w:rPr>
      <w:color w:val="000000"/>
    </w:rPr>
    <w:tblPr>
      <w:tblBorders>
        <w:top w:val="single" w:color="8064A2" w:sz="8" w:space="0"/>
        <w:bottom w:val="single" w:color="8064A2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8064A2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8064A2" w:sz="8" w:space="0"/>
          <w:lef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sz="8" w:space="0"/>
          <w:left w:val="single" w:color="8064A2" w:sz="8" w:space="0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91">
    <w:name w:val="Medium List 1 Accent 5"/>
    <w:basedOn w:val="12"/>
    <w:qFormat/>
    <w:uiPriority w:val="65"/>
    <w:rPr>
      <w:color w:val="000000"/>
    </w:rPr>
    <w:tblPr>
      <w:tblBorders>
        <w:top w:val="single" w:color="4BACC6" w:sz="8" w:space="0"/>
        <w:bottom w:val="single" w:color="4BACC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BACC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BACC6" w:sz="8" w:space="0"/>
          <w:lef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sz="8" w:space="0"/>
          <w:left w:val="single" w:color="4BACC6" w:sz="8" w:space="0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92">
    <w:name w:val="Medium List 1 Accent 6"/>
    <w:basedOn w:val="12"/>
    <w:qFormat/>
    <w:uiPriority w:val="65"/>
    <w:rPr>
      <w:color w:val="000000"/>
    </w:rPr>
    <w:tblPr>
      <w:tblBorders>
        <w:top w:val="single" w:color="F79646" w:sz="8" w:space="0"/>
        <w:bottom w:val="single" w:color="F7964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F7964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F79646" w:sz="8" w:space="0"/>
          <w:lef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sz="8" w:space="0"/>
          <w:left w:val="single" w:color="F79646" w:sz="8" w:space="0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193">
    <w:name w:val="Medium List 2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000000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000000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000000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4">
    <w:name w:val="Medium List 2 Accent 1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F81B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F81B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F81BD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5">
    <w:name w:val="Medium List 2 Accent 2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C0504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C0504D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6">
    <w:name w:val="Medium List 2 Accent 3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9BBB59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9BBB59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7">
    <w:name w:val="Medium List 2 Accent 4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8064A2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8064A2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8">
    <w:name w:val="Medium List 2 Accent 5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BACC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BACC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9">
    <w:name w:val="Medium List 2 Accent 6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F7964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F7964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00">
    <w:name w:val="Medium Grid 1"/>
    <w:basedOn w:val="12"/>
    <w:uiPriority w:val="67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  <w:insideV w:val="single" w:color="404040" w:sz="8" w:space="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01">
    <w:name w:val="Medium Grid 1 Accent 1"/>
    <w:basedOn w:val="12"/>
    <w:uiPriority w:val="67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  <w:insideV w:val="single" w:color="7BA0CD" w:sz="8" w:space="0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02">
    <w:name w:val="Medium Grid 1 Accent 2"/>
    <w:basedOn w:val="12"/>
    <w:qFormat/>
    <w:uiPriority w:val="67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  <w:insideV w:val="single" w:color="CF7B79" w:sz="8" w:space="0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03">
    <w:name w:val="Medium Grid 1 Accent 3"/>
    <w:basedOn w:val="12"/>
    <w:qFormat/>
    <w:uiPriority w:val="67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  <w:insideV w:val="single" w:color="B3CC82" w:sz="8" w:space="0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04">
    <w:name w:val="Medium Grid 1 Accent 4"/>
    <w:basedOn w:val="12"/>
    <w:qFormat/>
    <w:uiPriority w:val="67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  <w:insideV w:val="single" w:color="9F8AB9" w:sz="8" w:space="0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05">
    <w:name w:val="Medium Grid 1 Accent 5"/>
    <w:basedOn w:val="12"/>
    <w:qFormat/>
    <w:uiPriority w:val="67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  <w:insideV w:val="single" w:color="78C0D4" w:sz="8" w:space="0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06">
    <w:name w:val="Medium Grid 1 Accent 6"/>
    <w:basedOn w:val="12"/>
    <w:qFormat/>
    <w:uiPriority w:val="67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  <w:insideV w:val="single" w:color="F9B074" w:sz="8" w:space="0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07">
    <w:name w:val="Medium Grid 2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08">
    <w:name w:val="Medium Grid 2 Accent 1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09">
    <w:name w:val="Medium Grid 2 Accent 2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10">
    <w:name w:val="Medium Grid 2 Accent 3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11">
    <w:name w:val="Medium Grid 2 Accent 4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12">
    <w:name w:val="Medium Grid 2 Accent 5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13">
    <w:name w:val="Medium Grid 2 Accent 6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214">
    <w:name w:val="Medium Grid 3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215">
    <w:name w:val="Medium Grid 3 Accent 1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216">
    <w:name w:val="Medium Grid 3 Accent 2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217">
    <w:name w:val="Medium Grid 3 Accent 3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218">
    <w:name w:val="Medium Grid 3 Accent 4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219">
    <w:name w:val="Medium Grid 3 Accent 5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220">
    <w:name w:val="Medium Grid 3 Accent 6"/>
    <w:basedOn w:val="12"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table" w:styleId="221">
    <w:name w:val="Dark List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222">
    <w:name w:val="Dark List Accent 1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223">
    <w:name w:val="Dark List Accent 2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224">
    <w:name w:val="Dark List Accent 3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225">
    <w:name w:val="Dark List Accent 4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226">
    <w:name w:val="Dark List Accent 5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227">
    <w:name w:val="Dark List Accent 6"/>
    <w:basedOn w:val="12"/>
    <w:uiPriority w:val="70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228">
    <w:name w:val="Colorful Shading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000000" w:sz="4" w:space="0"/>
        <w:bottom w:val="single" w:color="000000" w:sz="4" w:space="0"/>
        <w:right w:val="single" w:color="000000" w:sz="4" w:space="0"/>
        <w:insideH w:val="single" w:color="FFFFFF" w:sz="4" w:space="0"/>
        <w:insideV w:val="single" w:color="FFFFFF" w:sz="4" w:space="0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29">
    <w:name w:val="Colorful Shading Accent 1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4F81BD" w:sz="4" w:space="0"/>
        <w:bottom w:val="single" w:color="4F81BD" w:sz="4" w:space="0"/>
        <w:right w:val="single" w:color="4F81BD" w:sz="4" w:space="0"/>
        <w:insideH w:val="single" w:color="FFFFFF" w:sz="4" w:space="0"/>
        <w:insideV w:val="single" w:color="FFFFFF" w:sz="4" w:space="0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0">
    <w:name w:val="Colorful Shading Accent 2"/>
    <w:basedOn w:val="12"/>
    <w:uiPriority w:val="71"/>
    <w:rPr>
      <w:color w:val="000000"/>
    </w:rPr>
    <w:tblPr>
      <w:tblBorders>
        <w:top w:val="single" w:color="C0504D" w:sz="24" w:space="0"/>
        <w:left w:val="single" w:color="C0504D" w:sz="4" w:space="0"/>
        <w:bottom w:val="single" w:color="C0504D" w:sz="4" w:space="0"/>
        <w:right w:val="single" w:color="C0504D" w:sz="4" w:space="0"/>
        <w:insideH w:val="single" w:color="FFFFFF" w:sz="4" w:space="0"/>
        <w:insideV w:val="single" w:color="FFFFFF" w:sz="4" w:space="0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1">
    <w:name w:val="Colorful Shading Accent 3"/>
    <w:basedOn w:val="12"/>
    <w:qFormat/>
    <w:uiPriority w:val="71"/>
    <w:rPr>
      <w:color w:val="000000"/>
    </w:rPr>
    <w:tblPr>
      <w:tblBorders>
        <w:top w:val="single" w:color="8064A2" w:sz="24" w:space="0"/>
        <w:left w:val="single" w:color="9BBB59" w:sz="4" w:space="0"/>
        <w:bottom w:val="single" w:color="9BBB59" w:sz="4" w:space="0"/>
        <w:right w:val="single" w:color="9BBB59" w:sz="4" w:space="0"/>
        <w:insideH w:val="single" w:color="FFFFFF" w:sz="4" w:space="0"/>
        <w:insideV w:val="single" w:color="FFFFFF" w:sz="4" w:space="0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232">
    <w:name w:val="Colorful Shading Accent 4"/>
    <w:basedOn w:val="12"/>
    <w:qFormat/>
    <w:uiPriority w:val="71"/>
    <w:rPr>
      <w:color w:val="000000"/>
    </w:rPr>
    <w:tblPr>
      <w:tblBorders>
        <w:top w:val="single" w:color="9BBB59" w:sz="24" w:space="0"/>
        <w:left w:val="single" w:color="8064A2" w:sz="4" w:space="0"/>
        <w:bottom w:val="single" w:color="8064A2" w:sz="4" w:space="0"/>
        <w:right w:val="single" w:color="8064A2" w:sz="4" w:space="0"/>
        <w:insideH w:val="single" w:color="FFFFFF" w:sz="4" w:space="0"/>
        <w:insideV w:val="single" w:color="FFFFFF" w:sz="4" w:space="0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3">
    <w:name w:val="Colorful Shading Accent 5"/>
    <w:basedOn w:val="12"/>
    <w:uiPriority w:val="71"/>
    <w:rPr>
      <w:color w:val="000000"/>
    </w:rPr>
    <w:tblPr>
      <w:tblBorders>
        <w:top w:val="single" w:color="F79646" w:sz="24" w:space="0"/>
        <w:left w:val="single" w:color="4BACC6" w:sz="4" w:space="0"/>
        <w:bottom w:val="single" w:color="4BACC6" w:sz="4" w:space="0"/>
        <w:right w:val="single" w:color="4BACC6" w:sz="4" w:space="0"/>
        <w:insideH w:val="single" w:color="FFFFFF" w:sz="4" w:space="0"/>
        <w:insideV w:val="single" w:color="FFFFFF" w:sz="4" w:space="0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4">
    <w:name w:val="Colorful Shading Accent 6"/>
    <w:basedOn w:val="12"/>
    <w:qFormat/>
    <w:uiPriority w:val="71"/>
    <w:rPr>
      <w:color w:val="000000"/>
    </w:rPr>
    <w:tblPr>
      <w:tblBorders>
        <w:top w:val="single" w:color="4BACC6" w:sz="24" w:space="0"/>
        <w:left w:val="single" w:color="F79646" w:sz="4" w:space="0"/>
        <w:bottom w:val="single" w:color="F79646" w:sz="4" w:space="0"/>
        <w:right w:val="single" w:color="F79646" w:sz="4" w:space="0"/>
        <w:insideH w:val="single" w:color="FFFFFF" w:sz="4" w:space="0"/>
        <w:insideV w:val="single" w:color="FFFFFF" w:sz="4" w:space="0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5">
    <w:name w:val="Colorful List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236">
    <w:name w:val="Colorful List Accent 1"/>
    <w:basedOn w:val="12"/>
    <w:uiPriority w:val="72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237">
    <w:name w:val="Colorful List Accent 2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238">
    <w:name w:val="Colorful List Accent 3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239">
    <w:name w:val="Colorful List Accent 4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240">
    <w:name w:val="Colorful List Accent 5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241">
    <w:name w:val="Colorful List Accent 6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242">
    <w:name w:val="Colorful Grid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43">
    <w:name w:val="Colorful Grid Accent 1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44">
    <w:name w:val="Colorful Grid Accent 2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45">
    <w:name w:val="Colorful Grid Accent 3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46">
    <w:name w:val="Colorful Grid Accent 4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47">
    <w:name w:val="Colorful Grid Accent 5"/>
    <w:basedOn w:val="12"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48">
    <w:name w:val="Colorful Grid Accent 6"/>
    <w:basedOn w:val="12"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customStyle="1" w:styleId="249">
    <w:name w:val="Body"/>
    <w:basedOn w:val="19"/>
    <w:qFormat/>
    <w:uiPriority w:val="0"/>
    <w:pPr>
      <w:ind w:firstLine="288"/>
    </w:pPr>
  </w:style>
  <w:style w:type="paragraph" w:customStyle="1" w:styleId="250">
    <w:name w:val="Style1"/>
    <w:basedOn w:val="249"/>
    <w:qFormat/>
    <w:uiPriority w:val="0"/>
    <w:pPr>
      <w:ind w:left="648" w:firstLine="0"/>
    </w:pPr>
  </w:style>
  <w:style w:type="table" w:customStyle="1" w:styleId="251">
    <w:name w:val="Plain Table 21"/>
    <w:basedOn w:val="12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2024-06-28T09:59:00Z</dcterms:created>
  <dc:creator>M Riijal Hakim</dc:creator>
  <cp:lastModifiedBy>M Riijal Hakim</cp:lastModifiedBy>
  <dcterms:modified xsi:type="dcterms:W3CDTF">2024-06-28T10:06:26Z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1057-12.2.0.17119</vt:lpwstr>
  </property>
  <property fmtid="{D5CDD505-2E9C-101B-9397-08002B2CF9AE}" pid="3" name="ICV">
    <vt:lpwstr>69169EAE888448F49454DB712D220905_11</vt:lpwstr>
  </property>
</Properties>
</file>