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40A84" w14:textId="77777777" w:rsidR="00F40440" w:rsidRPr="00F538C6" w:rsidRDefault="00F40440" w:rsidP="00F40440">
      <w:pPr>
        <w:pStyle w:val="Caption"/>
        <w:jc w:val="center"/>
        <w:rPr>
          <w:i w:val="0"/>
          <w:iCs w:val="0"/>
          <w:sz w:val="16"/>
          <w:szCs w:val="16"/>
        </w:rPr>
      </w:pPr>
      <w:r w:rsidRPr="00F538C6">
        <w:rPr>
          <w:b/>
          <w:bCs/>
          <w:i w:val="0"/>
          <w:iCs w:val="0"/>
          <w:sz w:val="20"/>
          <w:szCs w:val="20"/>
        </w:rPr>
        <w:t>Tabel</w:t>
      </w:r>
      <w:r>
        <w:rPr>
          <w:b/>
          <w:bCs/>
          <w:i w:val="0"/>
          <w:iCs w:val="0"/>
          <w:sz w:val="20"/>
          <w:szCs w:val="20"/>
        </w:rPr>
        <w:t xml:space="preserve"> </w:t>
      </w:r>
      <w:r w:rsidRPr="00F538C6">
        <w:rPr>
          <w:b/>
          <w:bCs/>
          <w:i w:val="0"/>
          <w:iCs w:val="0"/>
          <w:sz w:val="20"/>
          <w:szCs w:val="20"/>
        </w:rPr>
        <w:fldChar w:fldCharType="begin"/>
      </w:r>
      <w:r w:rsidRPr="00F538C6">
        <w:rPr>
          <w:b/>
          <w:bCs/>
          <w:i w:val="0"/>
          <w:iCs w:val="0"/>
          <w:sz w:val="20"/>
          <w:szCs w:val="20"/>
        </w:rPr>
        <w:instrText xml:space="preserve"> SEQ Tabel. \* ARABIC </w:instrText>
      </w:r>
      <w:r w:rsidRPr="00F538C6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1</w:t>
      </w:r>
      <w:r w:rsidRPr="00F538C6">
        <w:rPr>
          <w:b/>
          <w:bCs/>
          <w:i w:val="0"/>
          <w:iCs w:val="0"/>
          <w:sz w:val="20"/>
          <w:szCs w:val="20"/>
        </w:rPr>
        <w:fldChar w:fldCharType="end"/>
      </w:r>
      <w:r>
        <w:rPr>
          <w:b/>
          <w:bCs/>
          <w:i w:val="0"/>
          <w:iCs w:val="0"/>
          <w:sz w:val="20"/>
          <w:szCs w:val="20"/>
        </w:rPr>
        <w:t>.</w:t>
      </w:r>
      <w:r w:rsidRPr="00F538C6">
        <w:rPr>
          <w:i w:val="0"/>
          <w:iCs w:val="0"/>
          <w:sz w:val="20"/>
          <w:szCs w:val="20"/>
        </w:rPr>
        <w:t xml:space="preserve"> Standart Sni No. 1/6235/2000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"/>
        <w:gridCol w:w="5454"/>
        <w:gridCol w:w="3013"/>
      </w:tblGrid>
      <w:tr w:rsidR="00F40440" w14:paraId="55EAB7A7" w14:textId="77777777" w:rsidTr="000676EE">
        <w:trPr>
          <w:jc w:val="center"/>
        </w:trPr>
        <w:tc>
          <w:tcPr>
            <w:tcW w:w="562" w:type="dxa"/>
          </w:tcPr>
          <w:p w14:paraId="53F45BD8" w14:textId="77777777" w:rsidR="00F40440" w:rsidRDefault="00F40440" w:rsidP="000676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</w:t>
            </w:r>
          </w:p>
        </w:tc>
        <w:tc>
          <w:tcPr>
            <w:tcW w:w="5671" w:type="dxa"/>
          </w:tcPr>
          <w:p w14:paraId="60744AE7" w14:textId="77777777" w:rsidR="00F40440" w:rsidRDefault="00F40440" w:rsidP="0006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Parameter</w:t>
            </w:r>
          </w:p>
        </w:tc>
        <w:tc>
          <w:tcPr>
            <w:tcW w:w="3117" w:type="dxa"/>
          </w:tcPr>
          <w:p w14:paraId="686A6D29" w14:textId="77777777" w:rsidR="00F40440" w:rsidRDefault="00F40440" w:rsidP="0006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Standart SNI</w:t>
            </w:r>
          </w:p>
        </w:tc>
      </w:tr>
      <w:tr w:rsidR="00F40440" w14:paraId="3E54E0F0" w14:textId="77777777" w:rsidTr="000676EE">
        <w:trPr>
          <w:jc w:val="center"/>
        </w:trPr>
        <w:tc>
          <w:tcPr>
            <w:tcW w:w="562" w:type="dxa"/>
          </w:tcPr>
          <w:p w14:paraId="289461E1" w14:textId="77777777" w:rsidR="00F40440" w:rsidRDefault="00F40440" w:rsidP="000676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14:paraId="5F7BB0E7" w14:textId="77777777" w:rsidR="00F40440" w:rsidRDefault="00F40440" w:rsidP="000676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14:paraId="273E88A7" w14:textId="77777777" w:rsidR="00F40440" w:rsidRDefault="00F40440" w:rsidP="000676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14:paraId="250D3660" w14:textId="77777777" w:rsidR="00F40440" w:rsidRDefault="00F40440" w:rsidP="000676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  <w:p w14:paraId="06EBD433" w14:textId="77777777" w:rsidR="00F40440" w:rsidRDefault="00F40440" w:rsidP="000676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5671" w:type="dxa"/>
          </w:tcPr>
          <w:p w14:paraId="20385B68" w14:textId="77777777" w:rsidR="00F40440" w:rsidRDefault="00F40440" w:rsidP="00D56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Kadar Air (%)</w:t>
            </w:r>
          </w:p>
          <w:p w14:paraId="2D176512" w14:textId="77777777" w:rsidR="00F40440" w:rsidRDefault="00F40440" w:rsidP="00D56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Kadar Abu (%)</w:t>
            </w:r>
          </w:p>
          <w:p w14:paraId="758D3788" w14:textId="77777777" w:rsidR="00F40440" w:rsidRDefault="00F40440" w:rsidP="00D56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Kadar Karbon (%)</w:t>
            </w:r>
          </w:p>
          <w:p w14:paraId="45984DFF" w14:textId="77777777" w:rsidR="00F40440" w:rsidRDefault="00F40440" w:rsidP="00D56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Nilai Kalor (kal/g)</w:t>
            </w:r>
          </w:p>
          <w:p w14:paraId="7EF5178F" w14:textId="77777777" w:rsidR="00F40440" w:rsidRDefault="00F40440" w:rsidP="00D56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Kadar Zat Menguap (%)</w:t>
            </w:r>
          </w:p>
        </w:tc>
        <w:tc>
          <w:tcPr>
            <w:tcW w:w="3117" w:type="dxa"/>
          </w:tcPr>
          <w:p w14:paraId="1B95C6AE" w14:textId="77777777" w:rsidR="00F40440" w:rsidRDefault="00F40440" w:rsidP="0006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≤ 8</w:t>
            </w:r>
          </w:p>
          <w:p w14:paraId="5BF3D342" w14:textId="77777777" w:rsidR="00F40440" w:rsidRDefault="00F40440" w:rsidP="0006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≤ 8</w:t>
            </w:r>
          </w:p>
          <w:p w14:paraId="33FC60D8" w14:textId="77777777" w:rsidR="00F40440" w:rsidRDefault="00F40440" w:rsidP="0006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≥77</w:t>
            </w:r>
          </w:p>
          <w:p w14:paraId="741C1E73" w14:textId="77777777" w:rsidR="00F40440" w:rsidRDefault="00F40440" w:rsidP="0006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≥ 5000</w:t>
            </w:r>
          </w:p>
          <w:p w14:paraId="75C915C3" w14:textId="77777777" w:rsidR="00F40440" w:rsidRDefault="00F40440" w:rsidP="000676EE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≤ 15</w:t>
            </w:r>
          </w:p>
        </w:tc>
      </w:tr>
    </w:tbl>
    <w:p w14:paraId="1D52BAD4" w14:textId="77777777" w:rsidR="0069325E" w:rsidRDefault="0069325E"/>
    <w:p w14:paraId="0B893FBD" w14:textId="77777777" w:rsidR="00F40440" w:rsidRPr="003C38D6" w:rsidRDefault="00F40440" w:rsidP="00F40440">
      <w:pPr>
        <w:pStyle w:val="Caption"/>
        <w:spacing w:before="0" w:after="0"/>
        <w:jc w:val="center"/>
        <w:rPr>
          <w:i w:val="0"/>
          <w:iCs w:val="0"/>
          <w:color w:val="000000"/>
          <w:sz w:val="20"/>
          <w:szCs w:val="20"/>
        </w:rPr>
      </w:pPr>
      <w:r w:rsidRPr="003C38D6">
        <w:rPr>
          <w:b/>
          <w:bCs/>
          <w:i w:val="0"/>
          <w:iCs w:val="0"/>
          <w:sz w:val="20"/>
          <w:szCs w:val="20"/>
        </w:rPr>
        <w:t>Tabel</w:t>
      </w:r>
      <w:r>
        <w:rPr>
          <w:b/>
          <w:bCs/>
          <w:i w:val="0"/>
          <w:iCs w:val="0"/>
          <w:sz w:val="20"/>
          <w:szCs w:val="20"/>
        </w:rPr>
        <w:t xml:space="preserve"> </w:t>
      </w:r>
      <w:r w:rsidRPr="003C38D6">
        <w:rPr>
          <w:b/>
          <w:bCs/>
          <w:i w:val="0"/>
          <w:iCs w:val="0"/>
          <w:sz w:val="20"/>
          <w:szCs w:val="20"/>
        </w:rPr>
        <w:fldChar w:fldCharType="begin"/>
      </w:r>
      <w:r w:rsidRPr="003C38D6">
        <w:rPr>
          <w:b/>
          <w:bCs/>
          <w:i w:val="0"/>
          <w:iCs w:val="0"/>
          <w:sz w:val="20"/>
          <w:szCs w:val="20"/>
        </w:rPr>
        <w:instrText xml:space="preserve"> SEQ Tabel. \* ARABIC </w:instrText>
      </w:r>
      <w:r w:rsidRPr="003C38D6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2</w:t>
      </w:r>
      <w:r w:rsidRPr="003C38D6">
        <w:rPr>
          <w:b/>
          <w:bCs/>
          <w:i w:val="0"/>
          <w:iCs w:val="0"/>
          <w:sz w:val="20"/>
          <w:szCs w:val="20"/>
        </w:rPr>
        <w:fldChar w:fldCharType="end"/>
      </w:r>
      <w:r>
        <w:rPr>
          <w:b/>
          <w:bCs/>
          <w:i w:val="0"/>
          <w:iCs w:val="0"/>
          <w:sz w:val="20"/>
          <w:szCs w:val="20"/>
        </w:rPr>
        <w:t>.</w:t>
      </w:r>
      <w:r w:rsidRPr="003C38D6">
        <w:rPr>
          <w:i w:val="0"/>
          <w:iCs w:val="0"/>
          <w:sz w:val="20"/>
          <w:szCs w:val="20"/>
        </w:rPr>
        <w:t xml:space="preserve"> Standart Kualitas Briket Arang Setiap Negara</w:t>
      </w:r>
    </w:p>
    <w:tbl>
      <w:tblPr>
        <w:tblStyle w:val="TableGrid"/>
        <w:tblW w:w="906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268"/>
        <w:gridCol w:w="1701"/>
        <w:gridCol w:w="1418"/>
        <w:gridCol w:w="1417"/>
      </w:tblGrid>
      <w:tr w:rsidR="00730459" w14:paraId="351DD634" w14:textId="77777777" w:rsidTr="00D569D9">
        <w:tc>
          <w:tcPr>
            <w:tcW w:w="2263" w:type="dxa"/>
            <w:vMerge w:val="restart"/>
          </w:tcPr>
          <w:p w14:paraId="57C518B4" w14:textId="77777777" w:rsidR="00730459" w:rsidRPr="000301FE" w:rsidRDefault="00730459" w:rsidP="00D569D9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Sifat Kualitas Briket Arang</w:t>
            </w:r>
          </w:p>
        </w:tc>
        <w:tc>
          <w:tcPr>
            <w:tcW w:w="6804" w:type="dxa"/>
            <w:gridSpan w:val="4"/>
            <w:tcBorders>
              <w:bottom w:val="nil"/>
            </w:tcBorders>
          </w:tcPr>
          <w:p w14:paraId="3F518310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Standar</w:t>
            </w:r>
          </w:p>
        </w:tc>
      </w:tr>
      <w:tr w:rsidR="00730459" w14:paraId="506B2DA0" w14:textId="77777777" w:rsidTr="00D569D9">
        <w:tc>
          <w:tcPr>
            <w:tcW w:w="2263" w:type="dxa"/>
            <w:vMerge/>
            <w:tcBorders>
              <w:bottom w:val="single" w:sz="4" w:space="0" w:color="auto"/>
            </w:tcBorders>
          </w:tcPr>
          <w:p w14:paraId="54AF571D" w14:textId="77777777" w:rsidR="00730459" w:rsidRPr="000301FE" w:rsidRDefault="00730459" w:rsidP="00CF79F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5ADE5A6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SNI 01-6235-2000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5B5003A5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Jepang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7A8B1D3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Inggris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0DBAC02D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Amerika</w:t>
            </w:r>
          </w:p>
        </w:tc>
      </w:tr>
      <w:tr w:rsidR="00730459" w14:paraId="38DB4D34" w14:textId="77777777" w:rsidTr="00CF79FE">
        <w:tc>
          <w:tcPr>
            <w:tcW w:w="2263" w:type="dxa"/>
            <w:tcBorders>
              <w:bottom w:val="nil"/>
            </w:tcBorders>
          </w:tcPr>
          <w:p w14:paraId="3AC24491" w14:textId="77777777" w:rsidR="00730459" w:rsidRPr="000301FE" w:rsidRDefault="00730459" w:rsidP="00CF79FE">
            <w:pPr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Kerapatan (g/cm</w:t>
            </w:r>
            <w:r w:rsidRPr="000301FE">
              <w:rPr>
                <w:sz w:val="20"/>
                <w:szCs w:val="20"/>
                <w:vertAlign w:val="superscript"/>
              </w:rPr>
              <w:t>3</w:t>
            </w:r>
            <w:r w:rsidRPr="000301FE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bottom w:val="nil"/>
            </w:tcBorders>
          </w:tcPr>
          <w:p w14:paraId="49CD48AA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nil"/>
            </w:tcBorders>
          </w:tcPr>
          <w:p w14:paraId="6369815D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1-2</w:t>
            </w:r>
          </w:p>
        </w:tc>
        <w:tc>
          <w:tcPr>
            <w:tcW w:w="1418" w:type="dxa"/>
            <w:tcBorders>
              <w:bottom w:val="nil"/>
            </w:tcBorders>
          </w:tcPr>
          <w:p w14:paraId="6194C44B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0,84</w:t>
            </w:r>
          </w:p>
        </w:tc>
        <w:tc>
          <w:tcPr>
            <w:tcW w:w="1417" w:type="dxa"/>
            <w:tcBorders>
              <w:bottom w:val="nil"/>
            </w:tcBorders>
          </w:tcPr>
          <w:p w14:paraId="233B6696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1</w:t>
            </w:r>
          </w:p>
        </w:tc>
      </w:tr>
      <w:tr w:rsidR="00730459" w14:paraId="12FEDAEC" w14:textId="77777777" w:rsidTr="00CF79FE">
        <w:tc>
          <w:tcPr>
            <w:tcW w:w="2263" w:type="dxa"/>
            <w:tcBorders>
              <w:top w:val="nil"/>
              <w:bottom w:val="nil"/>
            </w:tcBorders>
          </w:tcPr>
          <w:p w14:paraId="502D8D05" w14:textId="77777777" w:rsidR="00730459" w:rsidRPr="000301FE" w:rsidRDefault="00730459" w:rsidP="00CF79FE">
            <w:pPr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Kadar Air %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E87DD71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&lt; 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D473615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6-8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FF28B2F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3-4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6D275D2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6</w:t>
            </w:r>
          </w:p>
        </w:tc>
      </w:tr>
      <w:tr w:rsidR="00730459" w14:paraId="0ED38689" w14:textId="77777777" w:rsidTr="00CF79FE">
        <w:tc>
          <w:tcPr>
            <w:tcW w:w="2263" w:type="dxa"/>
            <w:tcBorders>
              <w:top w:val="nil"/>
              <w:bottom w:val="nil"/>
            </w:tcBorders>
          </w:tcPr>
          <w:p w14:paraId="56215D36" w14:textId="77777777" w:rsidR="00730459" w:rsidRPr="000301FE" w:rsidRDefault="00730459" w:rsidP="00CF79FE">
            <w:pPr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Keteguhan Tekan (kg/cm</w:t>
            </w:r>
            <w:r w:rsidRPr="000301FE">
              <w:rPr>
                <w:sz w:val="20"/>
                <w:szCs w:val="20"/>
                <w:vertAlign w:val="superscript"/>
              </w:rPr>
              <w:t>2</w:t>
            </w:r>
            <w:r w:rsidRPr="000301FE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901B369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14CB855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7487203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12,7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14AD4D3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62</w:t>
            </w:r>
          </w:p>
        </w:tc>
      </w:tr>
      <w:tr w:rsidR="00730459" w14:paraId="75F3253F" w14:textId="77777777" w:rsidTr="00CF79FE">
        <w:tc>
          <w:tcPr>
            <w:tcW w:w="2263" w:type="dxa"/>
            <w:tcBorders>
              <w:top w:val="nil"/>
              <w:bottom w:val="nil"/>
            </w:tcBorders>
          </w:tcPr>
          <w:p w14:paraId="63DCEE1D" w14:textId="77777777" w:rsidR="00730459" w:rsidRPr="000301FE" w:rsidRDefault="00730459" w:rsidP="00CF79FE">
            <w:pPr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Zat Mudah Menguap (%)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DA7BF27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&lt; 15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75D153C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15-30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9045F02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7BDC31D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19</w:t>
            </w:r>
          </w:p>
        </w:tc>
      </w:tr>
      <w:tr w:rsidR="00730459" w14:paraId="4B02AE99" w14:textId="77777777" w:rsidTr="00CF79FE">
        <w:tc>
          <w:tcPr>
            <w:tcW w:w="2263" w:type="dxa"/>
            <w:tcBorders>
              <w:top w:val="nil"/>
              <w:bottom w:val="nil"/>
            </w:tcBorders>
          </w:tcPr>
          <w:p w14:paraId="0BE8C971" w14:textId="77777777" w:rsidR="00730459" w:rsidRPr="000301FE" w:rsidRDefault="00730459" w:rsidP="00CF79FE">
            <w:pPr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Kadar Abu (%)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C84A8B9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&lt; 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849B5A6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3-6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ECA5F46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8-15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4B5BC3A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18</w:t>
            </w:r>
          </w:p>
        </w:tc>
      </w:tr>
      <w:tr w:rsidR="00730459" w14:paraId="53B555AF" w14:textId="77777777" w:rsidTr="00CF79FE">
        <w:tc>
          <w:tcPr>
            <w:tcW w:w="2263" w:type="dxa"/>
            <w:tcBorders>
              <w:top w:val="nil"/>
              <w:bottom w:val="nil"/>
            </w:tcBorders>
          </w:tcPr>
          <w:p w14:paraId="40F0FFE5" w14:textId="77777777" w:rsidR="00730459" w:rsidRPr="000301FE" w:rsidRDefault="00730459" w:rsidP="00CF79FE">
            <w:pPr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Karbon Terikat (%)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895C5A3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4CBE911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60-80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DB8E58D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75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94B2AC9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58</w:t>
            </w:r>
          </w:p>
        </w:tc>
      </w:tr>
      <w:tr w:rsidR="00730459" w14:paraId="641541AC" w14:textId="77777777" w:rsidTr="00CF79FE">
        <w:tc>
          <w:tcPr>
            <w:tcW w:w="2263" w:type="dxa"/>
            <w:tcBorders>
              <w:top w:val="nil"/>
            </w:tcBorders>
          </w:tcPr>
          <w:p w14:paraId="6EA4ED5E" w14:textId="77777777" w:rsidR="00730459" w:rsidRPr="000301FE" w:rsidRDefault="00730459" w:rsidP="00CF79FE">
            <w:pPr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Nilai Kalor</w:t>
            </w:r>
          </w:p>
        </w:tc>
        <w:tc>
          <w:tcPr>
            <w:tcW w:w="2268" w:type="dxa"/>
            <w:tcBorders>
              <w:top w:val="nil"/>
            </w:tcBorders>
          </w:tcPr>
          <w:p w14:paraId="48332456" w14:textId="77777777" w:rsidR="00730459" w:rsidRPr="000301FE" w:rsidRDefault="00730459" w:rsidP="00CF79FE">
            <w:pPr>
              <w:pStyle w:val="ListParagraph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&gt; 5.000</w:t>
            </w:r>
          </w:p>
        </w:tc>
        <w:tc>
          <w:tcPr>
            <w:tcW w:w="1701" w:type="dxa"/>
            <w:tcBorders>
              <w:top w:val="nil"/>
            </w:tcBorders>
          </w:tcPr>
          <w:p w14:paraId="6D05D460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6.000-7.000</w:t>
            </w:r>
          </w:p>
        </w:tc>
        <w:tc>
          <w:tcPr>
            <w:tcW w:w="1418" w:type="dxa"/>
            <w:tcBorders>
              <w:top w:val="nil"/>
            </w:tcBorders>
          </w:tcPr>
          <w:p w14:paraId="13B15E9D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7.300</w:t>
            </w:r>
          </w:p>
        </w:tc>
        <w:tc>
          <w:tcPr>
            <w:tcW w:w="1417" w:type="dxa"/>
            <w:tcBorders>
              <w:top w:val="nil"/>
            </w:tcBorders>
          </w:tcPr>
          <w:p w14:paraId="16876AB4" w14:textId="77777777" w:rsidR="00730459" w:rsidRPr="000301FE" w:rsidRDefault="00730459" w:rsidP="00CF79FE">
            <w:pPr>
              <w:jc w:val="center"/>
              <w:rPr>
                <w:sz w:val="20"/>
                <w:szCs w:val="20"/>
              </w:rPr>
            </w:pPr>
            <w:r w:rsidRPr="000301FE">
              <w:rPr>
                <w:sz w:val="20"/>
                <w:szCs w:val="20"/>
              </w:rPr>
              <w:t>6.5000</w:t>
            </w:r>
          </w:p>
        </w:tc>
      </w:tr>
    </w:tbl>
    <w:p w14:paraId="398A4A2C" w14:textId="77777777" w:rsidR="007609B3" w:rsidRDefault="007609B3" w:rsidP="00F40440">
      <w:pPr>
        <w:pStyle w:val="Caption"/>
        <w:jc w:val="center"/>
        <w:rPr>
          <w:b/>
          <w:bCs/>
          <w:i w:val="0"/>
          <w:iCs w:val="0"/>
          <w:sz w:val="20"/>
          <w:szCs w:val="20"/>
        </w:rPr>
      </w:pPr>
    </w:p>
    <w:p w14:paraId="6C9E9DB2" w14:textId="273F1160" w:rsidR="00F40440" w:rsidRPr="003C38D6" w:rsidRDefault="00F40440" w:rsidP="00F40440">
      <w:pPr>
        <w:pStyle w:val="Caption"/>
        <w:jc w:val="center"/>
        <w:rPr>
          <w:b/>
          <w:bCs/>
          <w:i w:val="0"/>
          <w:iCs w:val="0"/>
          <w:sz w:val="16"/>
          <w:szCs w:val="20"/>
        </w:rPr>
      </w:pPr>
      <w:r w:rsidRPr="003C38D6">
        <w:rPr>
          <w:b/>
          <w:bCs/>
          <w:i w:val="0"/>
          <w:iCs w:val="0"/>
          <w:sz w:val="20"/>
          <w:szCs w:val="20"/>
        </w:rPr>
        <w:t xml:space="preserve">Tabel. </w:t>
      </w:r>
      <w:r w:rsidRPr="003C38D6">
        <w:rPr>
          <w:b/>
          <w:bCs/>
          <w:i w:val="0"/>
          <w:iCs w:val="0"/>
          <w:sz w:val="20"/>
          <w:szCs w:val="20"/>
        </w:rPr>
        <w:fldChar w:fldCharType="begin"/>
      </w:r>
      <w:r w:rsidRPr="003C38D6">
        <w:rPr>
          <w:b/>
          <w:bCs/>
          <w:i w:val="0"/>
          <w:iCs w:val="0"/>
          <w:sz w:val="20"/>
          <w:szCs w:val="20"/>
        </w:rPr>
        <w:instrText xml:space="preserve"> SEQ Tabel. \* ARABIC </w:instrText>
      </w:r>
      <w:r w:rsidRPr="003C38D6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3</w:t>
      </w:r>
      <w:r w:rsidRPr="003C38D6">
        <w:rPr>
          <w:b/>
          <w:bCs/>
          <w:i w:val="0"/>
          <w:iCs w:val="0"/>
          <w:sz w:val="20"/>
          <w:szCs w:val="20"/>
        </w:rPr>
        <w:fldChar w:fldCharType="end"/>
      </w:r>
      <w:r w:rsidRPr="003C38D6">
        <w:rPr>
          <w:i w:val="0"/>
          <w:iCs w:val="0"/>
          <w:sz w:val="20"/>
          <w:szCs w:val="20"/>
        </w:rPr>
        <w:t xml:space="preserve"> Hasil Pengujian Kadar Air Arang Briket</w:t>
      </w:r>
    </w:p>
    <w:tbl>
      <w:tblPr>
        <w:tblStyle w:val="TableGrid"/>
        <w:tblW w:w="7933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1464"/>
        <w:gridCol w:w="1172"/>
        <w:gridCol w:w="3440"/>
        <w:gridCol w:w="11"/>
        <w:gridCol w:w="1269"/>
        <w:gridCol w:w="6"/>
      </w:tblGrid>
      <w:tr w:rsidR="00F40440" w:rsidRPr="00D9796A" w14:paraId="1A76C422" w14:textId="77777777" w:rsidTr="00730459">
        <w:trPr>
          <w:gridAfter w:val="1"/>
          <w:wAfter w:w="6" w:type="dxa"/>
          <w:trHeight w:val="976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14A1A3" w14:textId="77777777" w:rsidR="00F40440" w:rsidRPr="00D569D9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9D9">
              <w:rPr>
                <w:sz w:val="20"/>
                <w:szCs w:val="20"/>
              </w:rPr>
              <w:t>No.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9BA50" w14:textId="77777777" w:rsidR="00F40440" w:rsidRPr="00D569D9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9D9">
              <w:rPr>
                <w:sz w:val="20"/>
                <w:szCs w:val="20"/>
              </w:rPr>
              <w:t>Kadar Air (%)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D6F91" w14:textId="77777777" w:rsidR="00F40440" w:rsidRPr="00D569D9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9D9">
              <w:rPr>
                <w:sz w:val="20"/>
                <w:szCs w:val="20"/>
              </w:rPr>
              <w:t>Standar SNI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E0C14" w14:textId="77777777" w:rsidR="00F40440" w:rsidRPr="00D569D9" w:rsidRDefault="00F40440" w:rsidP="000676EE">
            <w:pPr>
              <w:jc w:val="center"/>
              <w:rPr>
                <w:sz w:val="20"/>
                <w:szCs w:val="20"/>
              </w:rPr>
            </w:pPr>
            <w:r w:rsidRPr="00D569D9">
              <w:rPr>
                <w:sz w:val="20"/>
                <w:szCs w:val="20"/>
              </w:rPr>
              <w:t>Sampel</w:t>
            </w:r>
          </w:p>
          <w:p w14:paraId="62D24583" w14:textId="77777777" w:rsidR="00F40440" w:rsidRPr="00D569D9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C1A229" w14:textId="77777777" w:rsidR="00F40440" w:rsidRPr="00D569D9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69D9">
              <w:rPr>
                <w:sz w:val="20"/>
                <w:szCs w:val="20"/>
              </w:rPr>
              <w:t>Hasil Uji</w:t>
            </w:r>
          </w:p>
        </w:tc>
      </w:tr>
      <w:tr w:rsidR="00F40440" w:rsidRPr="00D9796A" w14:paraId="0ABB4DFB" w14:textId="77777777" w:rsidTr="00730459">
        <w:trPr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4EF988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1.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C7C48D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70 : 30</w:t>
            </w:r>
          </w:p>
          <w:p w14:paraId="1BCC2F84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(Molase)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4789B6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≤ 8</w:t>
            </w:r>
          </w:p>
        </w:tc>
        <w:tc>
          <w:tcPr>
            <w:tcW w:w="3451" w:type="dxa"/>
            <w:gridSpan w:val="2"/>
            <w:shd w:val="clear" w:color="auto" w:fill="auto"/>
          </w:tcPr>
          <w:p w14:paraId="6A7ACBC7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7,63 %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14:paraId="03E88823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7,90 %</w:t>
            </w:r>
          </w:p>
        </w:tc>
      </w:tr>
      <w:tr w:rsidR="00F40440" w:rsidRPr="00D9796A" w14:paraId="7AA54DDA" w14:textId="77777777" w:rsidTr="00730459">
        <w:trPr>
          <w:jc w:val="center"/>
        </w:trPr>
        <w:tc>
          <w:tcPr>
            <w:tcW w:w="571" w:type="dxa"/>
            <w:vMerge/>
            <w:shd w:val="clear" w:color="auto" w:fill="auto"/>
            <w:vAlign w:val="center"/>
          </w:tcPr>
          <w:p w14:paraId="4EAB508D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  <w:vAlign w:val="center"/>
          </w:tcPr>
          <w:p w14:paraId="1D3E1E2C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14:paraId="73183581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  <w:shd w:val="clear" w:color="auto" w:fill="auto"/>
          </w:tcPr>
          <w:p w14:paraId="02C9868F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7,92 %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083BD69F" w14:textId="77777777" w:rsidR="00F40440" w:rsidRPr="00D9796A" w:rsidRDefault="00F40440" w:rsidP="000676EE">
            <w:pPr>
              <w:rPr>
                <w:sz w:val="20"/>
                <w:szCs w:val="20"/>
              </w:rPr>
            </w:pPr>
          </w:p>
        </w:tc>
      </w:tr>
      <w:tr w:rsidR="00F40440" w:rsidRPr="00D9796A" w14:paraId="61995EB9" w14:textId="77777777" w:rsidTr="00730459">
        <w:trPr>
          <w:jc w:val="center"/>
        </w:trPr>
        <w:tc>
          <w:tcPr>
            <w:tcW w:w="571" w:type="dxa"/>
            <w:vMerge/>
            <w:shd w:val="clear" w:color="auto" w:fill="auto"/>
            <w:vAlign w:val="center"/>
          </w:tcPr>
          <w:p w14:paraId="32A8AEF4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  <w:vAlign w:val="center"/>
          </w:tcPr>
          <w:p w14:paraId="0C4CA0A2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14:paraId="72BB2018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  <w:shd w:val="clear" w:color="auto" w:fill="auto"/>
          </w:tcPr>
          <w:p w14:paraId="0FCB303C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8,13 %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0106167D" w14:textId="77777777" w:rsidR="00F40440" w:rsidRPr="00D9796A" w:rsidRDefault="00F40440" w:rsidP="000676EE">
            <w:pPr>
              <w:rPr>
                <w:sz w:val="20"/>
                <w:szCs w:val="20"/>
              </w:rPr>
            </w:pPr>
          </w:p>
        </w:tc>
      </w:tr>
      <w:tr w:rsidR="00F40440" w:rsidRPr="00D9796A" w14:paraId="5B2B7B3F" w14:textId="77777777" w:rsidTr="00730459">
        <w:trPr>
          <w:jc w:val="center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53D3CA94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2.</w:t>
            </w:r>
          </w:p>
        </w:tc>
        <w:tc>
          <w:tcPr>
            <w:tcW w:w="1464" w:type="dxa"/>
            <w:vMerge w:val="restart"/>
            <w:shd w:val="clear" w:color="auto" w:fill="auto"/>
            <w:vAlign w:val="center"/>
          </w:tcPr>
          <w:p w14:paraId="7F0F803B" w14:textId="77777777" w:rsidR="00F40440" w:rsidRPr="00D9796A" w:rsidRDefault="00F40440" w:rsidP="000676EE">
            <w:pPr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D9796A">
              <w:rPr>
                <w:color w:val="000000"/>
                <w:sz w:val="20"/>
                <w:szCs w:val="20"/>
                <w:lang w:eastAsia="en-ID"/>
              </w:rPr>
              <w:t>70:30</w:t>
            </w:r>
          </w:p>
          <w:p w14:paraId="10B749ED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color w:val="000000"/>
                <w:sz w:val="20"/>
                <w:szCs w:val="20"/>
                <w:lang w:eastAsia="en-ID"/>
              </w:rPr>
              <w:t>( kanji )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14:paraId="629BD18D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≤ 8</w:t>
            </w:r>
          </w:p>
        </w:tc>
        <w:tc>
          <w:tcPr>
            <w:tcW w:w="3451" w:type="dxa"/>
            <w:gridSpan w:val="2"/>
            <w:shd w:val="clear" w:color="auto" w:fill="auto"/>
          </w:tcPr>
          <w:p w14:paraId="0EC300DE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7,63 %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14:paraId="6A04F4AD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7,64 %</w:t>
            </w:r>
          </w:p>
        </w:tc>
      </w:tr>
      <w:tr w:rsidR="00F40440" w:rsidRPr="00D9796A" w14:paraId="481955A5" w14:textId="77777777" w:rsidTr="00730459">
        <w:trPr>
          <w:jc w:val="center"/>
        </w:trPr>
        <w:tc>
          <w:tcPr>
            <w:tcW w:w="571" w:type="dxa"/>
            <w:vMerge/>
            <w:shd w:val="clear" w:color="auto" w:fill="auto"/>
            <w:vAlign w:val="center"/>
          </w:tcPr>
          <w:p w14:paraId="2E23F708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  <w:vAlign w:val="center"/>
          </w:tcPr>
          <w:p w14:paraId="34C8AAE6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14:paraId="11510DDA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  <w:shd w:val="clear" w:color="auto" w:fill="auto"/>
          </w:tcPr>
          <w:p w14:paraId="6D8D24EE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7,01 %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5ACEBC44" w14:textId="77777777" w:rsidR="00F40440" w:rsidRPr="00D9796A" w:rsidRDefault="00F40440" w:rsidP="000676EE">
            <w:pPr>
              <w:rPr>
                <w:sz w:val="20"/>
                <w:szCs w:val="20"/>
              </w:rPr>
            </w:pPr>
          </w:p>
        </w:tc>
      </w:tr>
      <w:tr w:rsidR="00F40440" w:rsidRPr="00D9796A" w14:paraId="41DB6A1E" w14:textId="77777777" w:rsidTr="00730459">
        <w:trPr>
          <w:jc w:val="center"/>
        </w:trPr>
        <w:tc>
          <w:tcPr>
            <w:tcW w:w="571" w:type="dxa"/>
            <w:vMerge/>
            <w:shd w:val="clear" w:color="auto" w:fill="auto"/>
            <w:vAlign w:val="center"/>
          </w:tcPr>
          <w:p w14:paraId="0EF765B9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  <w:vAlign w:val="center"/>
          </w:tcPr>
          <w:p w14:paraId="44062853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14:paraId="3B45C1E2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  <w:shd w:val="clear" w:color="auto" w:fill="auto"/>
          </w:tcPr>
          <w:p w14:paraId="7E2BCABF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8,28 %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710E04CF" w14:textId="77777777" w:rsidR="00F40440" w:rsidRPr="00D9796A" w:rsidRDefault="00F40440" w:rsidP="000676EE">
            <w:pPr>
              <w:rPr>
                <w:sz w:val="20"/>
                <w:szCs w:val="20"/>
              </w:rPr>
            </w:pPr>
          </w:p>
        </w:tc>
      </w:tr>
      <w:tr w:rsidR="00F40440" w:rsidRPr="00D9796A" w14:paraId="5881BF91" w14:textId="77777777" w:rsidTr="00730459">
        <w:trPr>
          <w:jc w:val="center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1982D08D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3.</w:t>
            </w:r>
          </w:p>
        </w:tc>
        <w:tc>
          <w:tcPr>
            <w:tcW w:w="1464" w:type="dxa"/>
            <w:vMerge w:val="restart"/>
            <w:shd w:val="clear" w:color="auto" w:fill="auto"/>
            <w:vAlign w:val="center"/>
          </w:tcPr>
          <w:p w14:paraId="4A8767EC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70 : 30</w:t>
            </w:r>
          </w:p>
          <w:p w14:paraId="47AA9323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(Molase + Topioka )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14:paraId="75DB8DB6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≤ 8</w:t>
            </w:r>
          </w:p>
        </w:tc>
        <w:tc>
          <w:tcPr>
            <w:tcW w:w="3451" w:type="dxa"/>
            <w:gridSpan w:val="2"/>
            <w:shd w:val="clear" w:color="auto" w:fill="auto"/>
          </w:tcPr>
          <w:p w14:paraId="02D883D2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4,13 %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14:paraId="4745B6C7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4,68 %</w:t>
            </w:r>
          </w:p>
        </w:tc>
      </w:tr>
      <w:tr w:rsidR="00F40440" w:rsidRPr="00D9796A" w14:paraId="6899CC10" w14:textId="77777777" w:rsidTr="00730459">
        <w:trPr>
          <w:jc w:val="center"/>
        </w:trPr>
        <w:tc>
          <w:tcPr>
            <w:tcW w:w="571" w:type="dxa"/>
            <w:vMerge/>
            <w:shd w:val="clear" w:color="auto" w:fill="auto"/>
            <w:vAlign w:val="center"/>
          </w:tcPr>
          <w:p w14:paraId="049F1544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  <w:vAlign w:val="center"/>
          </w:tcPr>
          <w:p w14:paraId="65FF8148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14:paraId="160F8E1C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  <w:shd w:val="clear" w:color="auto" w:fill="auto"/>
          </w:tcPr>
          <w:p w14:paraId="6DCB91AD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4,15 %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35A07AF5" w14:textId="77777777" w:rsidR="00F40440" w:rsidRPr="00D9796A" w:rsidRDefault="00F40440" w:rsidP="000676EE">
            <w:pPr>
              <w:rPr>
                <w:sz w:val="20"/>
                <w:szCs w:val="20"/>
              </w:rPr>
            </w:pPr>
          </w:p>
        </w:tc>
      </w:tr>
      <w:tr w:rsidR="00F40440" w:rsidRPr="00D9796A" w14:paraId="4009D096" w14:textId="77777777" w:rsidTr="00730459">
        <w:trPr>
          <w:jc w:val="center"/>
        </w:trPr>
        <w:tc>
          <w:tcPr>
            <w:tcW w:w="571" w:type="dxa"/>
            <w:vMerge/>
            <w:shd w:val="clear" w:color="auto" w:fill="auto"/>
            <w:vAlign w:val="center"/>
          </w:tcPr>
          <w:p w14:paraId="6F367174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  <w:vAlign w:val="center"/>
          </w:tcPr>
          <w:p w14:paraId="16AB61B5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14:paraId="47D02C41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  <w:shd w:val="clear" w:color="auto" w:fill="auto"/>
          </w:tcPr>
          <w:p w14:paraId="183E88BE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5,77 %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32108D4F" w14:textId="77777777" w:rsidR="00F40440" w:rsidRPr="00D9796A" w:rsidRDefault="00F40440" w:rsidP="000676EE">
            <w:pPr>
              <w:rPr>
                <w:sz w:val="20"/>
                <w:szCs w:val="20"/>
              </w:rPr>
            </w:pPr>
          </w:p>
        </w:tc>
      </w:tr>
      <w:tr w:rsidR="00F40440" w:rsidRPr="00D9796A" w14:paraId="5700B66D" w14:textId="77777777" w:rsidTr="00730459">
        <w:trPr>
          <w:jc w:val="center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5393EFDF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4.</w:t>
            </w:r>
          </w:p>
        </w:tc>
        <w:tc>
          <w:tcPr>
            <w:tcW w:w="1464" w:type="dxa"/>
            <w:vMerge w:val="restart"/>
            <w:shd w:val="clear" w:color="auto" w:fill="auto"/>
            <w:vAlign w:val="center"/>
          </w:tcPr>
          <w:p w14:paraId="6D660EA2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50 : 50</w:t>
            </w:r>
          </w:p>
          <w:p w14:paraId="7F4C47C5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( Molase )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14:paraId="2C6A5890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≤ 8</w:t>
            </w:r>
          </w:p>
        </w:tc>
        <w:tc>
          <w:tcPr>
            <w:tcW w:w="3451" w:type="dxa"/>
            <w:gridSpan w:val="2"/>
            <w:shd w:val="clear" w:color="auto" w:fill="auto"/>
          </w:tcPr>
          <w:p w14:paraId="06D459DE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color w:val="000000"/>
                <w:sz w:val="20"/>
                <w:szCs w:val="20"/>
                <w:lang w:eastAsia="en-ID"/>
              </w:rPr>
              <w:t>7,93 %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14:paraId="1B884D0D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8,11 %</w:t>
            </w:r>
          </w:p>
        </w:tc>
      </w:tr>
      <w:tr w:rsidR="00F40440" w:rsidRPr="00D9796A" w14:paraId="10DBB41C" w14:textId="77777777" w:rsidTr="00730459">
        <w:trPr>
          <w:jc w:val="center"/>
        </w:trPr>
        <w:tc>
          <w:tcPr>
            <w:tcW w:w="571" w:type="dxa"/>
            <w:vMerge/>
            <w:shd w:val="clear" w:color="auto" w:fill="auto"/>
            <w:vAlign w:val="center"/>
          </w:tcPr>
          <w:p w14:paraId="5163511C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  <w:vAlign w:val="center"/>
          </w:tcPr>
          <w:p w14:paraId="6A2B6D05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14:paraId="1F024E75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  <w:shd w:val="clear" w:color="auto" w:fill="auto"/>
          </w:tcPr>
          <w:p w14:paraId="368898B9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color w:val="000000"/>
                <w:sz w:val="20"/>
                <w:szCs w:val="20"/>
                <w:lang w:eastAsia="en-ID"/>
              </w:rPr>
              <w:t>8,12 %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3157D038" w14:textId="77777777" w:rsidR="00F40440" w:rsidRPr="00D9796A" w:rsidRDefault="00F40440" w:rsidP="000676EE">
            <w:pPr>
              <w:rPr>
                <w:sz w:val="20"/>
                <w:szCs w:val="20"/>
              </w:rPr>
            </w:pPr>
          </w:p>
        </w:tc>
      </w:tr>
      <w:tr w:rsidR="00F40440" w:rsidRPr="00D9796A" w14:paraId="2B062516" w14:textId="77777777" w:rsidTr="00730459">
        <w:trPr>
          <w:jc w:val="center"/>
        </w:trPr>
        <w:tc>
          <w:tcPr>
            <w:tcW w:w="571" w:type="dxa"/>
            <w:vMerge/>
            <w:shd w:val="clear" w:color="auto" w:fill="auto"/>
            <w:vAlign w:val="center"/>
          </w:tcPr>
          <w:p w14:paraId="57995FC0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  <w:vAlign w:val="center"/>
          </w:tcPr>
          <w:p w14:paraId="31FB30D4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14:paraId="0C8CF3F5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  <w:shd w:val="clear" w:color="auto" w:fill="auto"/>
          </w:tcPr>
          <w:p w14:paraId="1677C7A9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color w:val="000000"/>
                <w:sz w:val="20"/>
                <w:szCs w:val="20"/>
                <w:lang w:eastAsia="en-ID"/>
              </w:rPr>
              <w:t>8,29 %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0C336714" w14:textId="77777777" w:rsidR="00F40440" w:rsidRPr="00D9796A" w:rsidRDefault="00F40440" w:rsidP="000676EE">
            <w:pPr>
              <w:rPr>
                <w:sz w:val="20"/>
                <w:szCs w:val="20"/>
              </w:rPr>
            </w:pPr>
          </w:p>
        </w:tc>
      </w:tr>
      <w:tr w:rsidR="00F40440" w:rsidRPr="00D9796A" w14:paraId="4D9E7275" w14:textId="77777777" w:rsidTr="00730459">
        <w:trPr>
          <w:jc w:val="center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25C98706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5.</w:t>
            </w:r>
          </w:p>
        </w:tc>
        <w:tc>
          <w:tcPr>
            <w:tcW w:w="1464" w:type="dxa"/>
            <w:vMerge w:val="restart"/>
            <w:shd w:val="clear" w:color="auto" w:fill="auto"/>
            <w:vAlign w:val="center"/>
          </w:tcPr>
          <w:p w14:paraId="3F4DB657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50 : 50</w:t>
            </w:r>
          </w:p>
          <w:p w14:paraId="2358F42F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(Topioka)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14:paraId="269C7AFA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≤ 8</w:t>
            </w:r>
          </w:p>
        </w:tc>
        <w:tc>
          <w:tcPr>
            <w:tcW w:w="3451" w:type="dxa"/>
            <w:gridSpan w:val="2"/>
            <w:shd w:val="clear" w:color="auto" w:fill="auto"/>
          </w:tcPr>
          <w:p w14:paraId="5C26A2BC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4,00 %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14:paraId="513DDEF0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4,12 %</w:t>
            </w:r>
          </w:p>
        </w:tc>
      </w:tr>
      <w:tr w:rsidR="00F40440" w:rsidRPr="00D9796A" w14:paraId="05F9F867" w14:textId="77777777" w:rsidTr="00730459">
        <w:trPr>
          <w:jc w:val="center"/>
        </w:trPr>
        <w:tc>
          <w:tcPr>
            <w:tcW w:w="571" w:type="dxa"/>
            <w:vMerge/>
            <w:shd w:val="clear" w:color="auto" w:fill="auto"/>
            <w:vAlign w:val="center"/>
          </w:tcPr>
          <w:p w14:paraId="5299C11A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  <w:vAlign w:val="center"/>
          </w:tcPr>
          <w:p w14:paraId="6F91F109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14:paraId="4CD8EA5E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  <w:shd w:val="clear" w:color="auto" w:fill="auto"/>
          </w:tcPr>
          <w:p w14:paraId="38A3FAFB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4,15 %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05E03911" w14:textId="77777777" w:rsidR="00F40440" w:rsidRPr="00D9796A" w:rsidRDefault="00F40440" w:rsidP="000676EE">
            <w:pPr>
              <w:rPr>
                <w:sz w:val="20"/>
                <w:szCs w:val="20"/>
              </w:rPr>
            </w:pPr>
          </w:p>
        </w:tc>
      </w:tr>
      <w:tr w:rsidR="00F40440" w:rsidRPr="00D9796A" w14:paraId="10D42448" w14:textId="77777777" w:rsidTr="00730459">
        <w:trPr>
          <w:jc w:val="center"/>
        </w:trPr>
        <w:tc>
          <w:tcPr>
            <w:tcW w:w="571" w:type="dxa"/>
            <w:vMerge/>
            <w:shd w:val="clear" w:color="auto" w:fill="auto"/>
            <w:vAlign w:val="center"/>
          </w:tcPr>
          <w:p w14:paraId="61BB35DF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shd w:val="clear" w:color="auto" w:fill="auto"/>
            <w:vAlign w:val="center"/>
          </w:tcPr>
          <w:p w14:paraId="660E9D87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14:paraId="59BE2500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  <w:shd w:val="clear" w:color="auto" w:fill="auto"/>
          </w:tcPr>
          <w:p w14:paraId="6E9E4C7C" w14:textId="77777777" w:rsidR="00F40440" w:rsidRPr="00D9796A" w:rsidRDefault="00F40440" w:rsidP="000676EE">
            <w:pPr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4,22 %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49E928EF" w14:textId="77777777" w:rsidR="00F40440" w:rsidRPr="00D9796A" w:rsidRDefault="00F40440" w:rsidP="000676EE">
            <w:pPr>
              <w:rPr>
                <w:sz w:val="20"/>
                <w:szCs w:val="20"/>
              </w:rPr>
            </w:pPr>
          </w:p>
        </w:tc>
      </w:tr>
      <w:tr w:rsidR="00F40440" w:rsidRPr="00D9796A" w14:paraId="7A391A1D" w14:textId="77777777" w:rsidTr="00730459">
        <w:trPr>
          <w:jc w:val="center"/>
        </w:trPr>
        <w:tc>
          <w:tcPr>
            <w:tcW w:w="571" w:type="dxa"/>
            <w:vMerge w:val="restart"/>
            <w:shd w:val="clear" w:color="auto" w:fill="auto"/>
            <w:vAlign w:val="center"/>
          </w:tcPr>
          <w:p w14:paraId="35808E43" w14:textId="77777777" w:rsidR="00F40440" w:rsidRPr="00D9796A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6.</w:t>
            </w:r>
          </w:p>
        </w:tc>
        <w:tc>
          <w:tcPr>
            <w:tcW w:w="1464" w:type="dxa"/>
            <w:vMerge w:val="restart"/>
            <w:shd w:val="clear" w:color="auto" w:fill="auto"/>
            <w:vAlign w:val="center"/>
          </w:tcPr>
          <w:p w14:paraId="1FDE6B58" w14:textId="77777777" w:rsidR="00F40440" w:rsidRPr="00D9796A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50 : 50</w:t>
            </w:r>
          </w:p>
          <w:p w14:paraId="32C8E1FE" w14:textId="77777777" w:rsidR="00F40440" w:rsidRPr="00D9796A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(Molase + Topioka)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14:paraId="5F928AA3" w14:textId="77777777" w:rsidR="00F40440" w:rsidRPr="00D9796A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≤ 8</w:t>
            </w:r>
          </w:p>
        </w:tc>
        <w:tc>
          <w:tcPr>
            <w:tcW w:w="3451" w:type="dxa"/>
            <w:gridSpan w:val="2"/>
            <w:shd w:val="clear" w:color="auto" w:fill="auto"/>
          </w:tcPr>
          <w:p w14:paraId="13DD865B" w14:textId="77777777" w:rsidR="00F40440" w:rsidRPr="00D9796A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4,66 %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14:paraId="3477FD31" w14:textId="77777777" w:rsidR="00F40440" w:rsidRPr="00D9796A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5,03%</w:t>
            </w:r>
          </w:p>
        </w:tc>
      </w:tr>
      <w:tr w:rsidR="00F40440" w:rsidRPr="00D9796A" w14:paraId="349BC8C1" w14:textId="77777777" w:rsidTr="00730459">
        <w:trPr>
          <w:jc w:val="center"/>
        </w:trPr>
        <w:tc>
          <w:tcPr>
            <w:tcW w:w="571" w:type="dxa"/>
            <w:vMerge/>
          </w:tcPr>
          <w:p w14:paraId="7BABB827" w14:textId="77777777" w:rsidR="00F40440" w:rsidRPr="00D9796A" w:rsidRDefault="00F40440" w:rsidP="000676E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</w:tcPr>
          <w:p w14:paraId="05C4A67C" w14:textId="77777777" w:rsidR="00F40440" w:rsidRPr="00D9796A" w:rsidRDefault="00F40440" w:rsidP="000676E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14:paraId="64338F54" w14:textId="77777777" w:rsidR="00F40440" w:rsidRPr="00D9796A" w:rsidRDefault="00F40440" w:rsidP="000676E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</w:tcPr>
          <w:p w14:paraId="290E70C5" w14:textId="77777777" w:rsidR="00F40440" w:rsidRPr="00D9796A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5,21 %</w:t>
            </w:r>
          </w:p>
        </w:tc>
        <w:tc>
          <w:tcPr>
            <w:tcW w:w="1275" w:type="dxa"/>
            <w:gridSpan w:val="2"/>
            <w:vMerge/>
          </w:tcPr>
          <w:p w14:paraId="2A08F495" w14:textId="77777777" w:rsidR="00F40440" w:rsidRPr="00D9796A" w:rsidRDefault="00F40440" w:rsidP="000676E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0440" w:rsidRPr="00D9796A" w14:paraId="7C83B676" w14:textId="77777777" w:rsidTr="00730459">
        <w:trPr>
          <w:jc w:val="center"/>
        </w:trPr>
        <w:tc>
          <w:tcPr>
            <w:tcW w:w="571" w:type="dxa"/>
            <w:vMerge/>
          </w:tcPr>
          <w:p w14:paraId="577158AC" w14:textId="77777777" w:rsidR="00F40440" w:rsidRPr="00D9796A" w:rsidRDefault="00F40440" w:rsidP="000676E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</w:tcPr>
          <w:p w14:paraId="3263A00B" w14:textId="77777777" w:rsidR="00F40440" w:rsidRPr="00D9796A" w:rsidRDefault="00F40440" w:rsidP="000676E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14:paraId="32FF8C81" w14:textId="77777777" w:rsidR="00F40440" w:rsidRPr="00D9796A" w:rsidRDefault="00F40440" w:rsidP="000676E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451" w:type="dxa"/>
            <w:gridSpan w:val="2"/>
          </w:tcPr>
          <w:p w14:paraId="10BE07C9" w14:textId="77777777" w:rsidR="00F40440" w:rsidRPr="00D9796A" w:rsidRDefault="00F40440" w:rsidP="000676E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9796A">
              <w:rPr>
                <w:sz w:val="20"/>
                <w:szCs w:val="20"/>
              </w:rPr>
              <w:t>5,21 %</w:t>
            </w:r>
          </w:p>
        </w:tc>
        <w:tc>
          <w:tcPr>
            <w:tcW w:w="1275" w:type="dxa"/>
            <w:gridSpan w:val="2"/>
            <w:vMerge/>
          </w:tcPr>
          <w:p w14:paraId="653D521B" w14:textId="77777777" w:rsidR="00F40440" w:rsidRPr="00D9796A" w:rsidRDefault="00F40440" w:rsidP="000676EE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AC4A4F9" w14:textId="77777777" w:rsidR="00730459" w:rsidRDefault="00730459" w:rsidP="00F40440">
      <w:pPr>
        <w:pStyle w:val="Caption"/>
        <w:jc w:val="center"/>
        <w:rPr>
          <w:b/>
          <w:bCs/>
          <w:i w:val="0"/>
          <w:iCs w:val="0"/>
          <w:sz w:val="20"/>
          <w:szCs w:val="20"/>
        </w:rPr>
      </w:pPr>
    </w:p>
    <w:p w14:paraId="2DAA9B81" w14:textId="77777777" w:rsidR="00730459" w:rsidRDefault="00730459" w:rsidP="00F40440">
      <w:pPr>
        <w:pStyle w:val="Caption"/>
        <w:jc w:val="center"/>
        <w:rPr>
          <w:b/>
          <w:bCs/>
          <w:i w:val="0"/>
          <w:iCs w:val="0"/>
          <w:sz w:val="20"/>
          <w:szCs w:val="20"/>
        </w:rPr>
      </w:pPr>
    </w:p>
    <w:p w14:paraId="2FBEE332" w14:textId="77777777" w:rsidR="00730459" w:rsidRDefault="00730459" w:rsidP="00F40440">
      <w:pPr>
        <w:pStyle w:val="Caption"/>
        <w:jc w:val="center"/>
        <w:rPr>
          <w:b/>
          <w:bCs/>
          <w:i w:val="0"/>
          <w:iCs w:val="0"/>
          <w:sz w:val="20"/>
          <w:szCs w:val="20"/>
        </w:rPr>
      </w:pPr>
    </w:p>
    <w:p w14:paraId="3B6BA865" w14:textId="77777777" w:rsidR="00730459" w:rsidRDefault="00730459" w:rsidP="00F40440">
      <w:pPr>
        <w:pStyle w:val="Caption"/>
        <w:jc w:val="center"/>
        <w:rPr>
          <w:b/>
          <w:bCs/>
          <w:i w:val="0"/>
          <w:iCs w:val="0"/>
          <w:sz w:val="20"/>
          <w:szCs w:val="20"/>
        </w:rPr>
      </w:pPr>
    </w:p>
    <w:p w14:paraId="12A7F098" w14:textId="77777777" w:rsidR="00730459" w:rsidRDefault="00730459" w:rsidP="00F40440">
      <w:pPr>
        <w:pStyle w:val="Caption"/>
        <w:jc w:val="center"/>
        <w:rPr>
          <w:b/>
          <w:bCs/>
          <w:i w:val="0"/>
          <w:iCs w:val="0"/>
          <w:sz w:val="20"/>
          <w:szCs w:val="20"/>
        </w:rPr>
      </w:pPr>
    </w:p>
    <w:p w14:paraId="6FE7012A" w14:textId="77777777" w:rsidR="00730459" w:rsidRDefault="00730459" w:rsidP="00F40440">
      <w:pPr>
        <w:pStyle w:val="Caption"/>
        <w:jc w:val="center"/>
        <w:rPr>
          <w:b/>
          <w:bCs/>
          <w:i w:val="0"/>
          <w:iCs w:val="0"/>
          <w:sz w:val="20"/>
          <w:szCs w:val="20"/>
        </w:rPr>
      </w:pPr>
    </w:p>
    <w:p w14:paraId="75F22217" w14:textId="77777777" w:rsidR="00730459" w:rsidRDefault="00730459" w:rsidP="00F40440">
      <w:pPr>
        <w:pStyle w:val="Caption"/>
        <w:jc w:val="center"/>
        <w:rPr>
          <w:b/>
          <w:bCs/>
          <w:i w:val="0"/>
          <w:iCs w:val="0"/>
          <w:sz w:val="20"/>
          <w:szCs w:val="20"/>
        </w:rPr>
      </w:pPr>
    </w:p>
    <w:p w14:paraId="1C83842E" w14:textId="77777777" w:rsidR="00730459" w:rsidRDefault="00730459" w:rsidP="00F40440">
      <w:pPr>
        <w:pStyle w:val="Caption"/>
        <w:jc w:val="center"/>
        <w:rPr>
          <w:b/>
          <w:bCs/>
          <w:i w:val="0"/>
          <w:iCs w:val="0"/>
          <w:sz w:val="20"/>
          <w:szCs w:val="20"/>
        </w:rPr>
      </w:pPr>
    </w:p>
    <w:p w14:paraId="536468FE" w14:textId="77777777" w:rsidR="00730459" w:rsidRDefault="00730459" w:rsidP="00F40440">
      <w:pPr>
        <w:pStyle w:val="Caption"/>
        <w:jc w:val="center"/>
        <w:rPr>
          <w:b/>
          <w:bCs/>
          <w:i w:val="0"/>
          <w:iCs w:val="0"/>
          <w:sz w:val="20"/>
          <w:szCs w:val="20"/>
        </w:rPr>
      </w:pPr>
    </w:p>
    <w:p w14:paraId="1E29D16A" w14:textId="7C7298FF" w:rsidR="00F40440" w:rsidRPr="003C38D6" w:rsidRDefault="00F40440" w:rsidP="00F40440">
      <w:pPr>
        <w:pStyle w:val="Caption"/>
        <w:jc w:val="center"/>
        <w:rPr>
          <w:i w:val="0"/>
          <w:iCs w:val="0"/>
          <w:sz w:val="20"/>
          <w:szCs w:val="20"/>
        </w:rPr>
      </w:pPr>
      <w:r w:rsidRPr="003C38D6">
        <w:rPr>
          <w:b/>
          <w:bCs/>
          <w:i w:val="0"/>
          <w:iCs w:val="0"/>
          <w:sz w:val="20"/>
          <w:szCs w:val="20"/>
        </w:rPr>
        <w:t xml:space="preserve">Tabel </w:t>
      </w:r>
      <w:r w:rsidRPr="003C38D6">
        <w:rPr>
          <w:b/>
          <w:bCs/>
          <w:i w:val="0"/>
          <w:iCs w:val="0"/>
          <w:sz w:val="20"/>
          <w:szCs w:val="20"/>
        </w:rPr>
        <w:fldChar w:fldCharType="begin"/>
      </w:r>
      <w:r w:rsidRPr="003C38D6">
        <w:rPr>
          <w:b/>
          <w:bCs/>
          <w:i w:val="0"/>
          <w:iCs w:val="0"/>
          <w:sz w:val="20"/>
          <w:szCs w:val="20"/>
        </w:rPr>
        <w:instrText xml:space="preserve"> SEQ Tabel. \* ARABIC </w:instrText>
      </w:r>
      <w:r w:rsidRPr="003C38D6">
        <w:rPr>
          <w:b/>
          <w:bCs/>
          <w:i w:val="0"/>
          <w:iCs w:val="0"/>
          <w:sz w:val="20"/>
          <w:szCs w:val="20"/>
        </w:rPr>
        <w:fldChar w:fldCharType="separate"/>
      </w:r>
      <w:r w:rsidRPr="003C38D6">
        <w:rPr>
          <w:b/>
          <w:bCs/>
          <w:i w:val="0"/>
          <w:iCs w:val="0"/>
          <w:noProof/>
          <w:sz w:val="20"/>
          <w:szCs w:val="20"/>
        </w:rPr>
        <w:t>4</w:t>
      </w:r>
      <w:r w:rsidRPr="003C38D6">
        <w:rPr>
          <w:b/>
          <w:bCs/>
          <w:i w:val="0"/>
          <w:iCs w:val="0"/>
          <w:sz w:val="20"/>
          <w:szCs w:val="20"/>
        </w:rPr>
        <w:fldChar w:fldCharType="end"/>
      </w:r>
      <w:r>
        <w:rPr>
          <w:b/>
          <w:bCs/>
          <w:i w:val="0"/>
          <w:iCs w:val="0"/>
          <w:sz w:val="20"/>
          <w:szCs w:val="20"/>
        </w:rPr>
        <w:t>.</w:t>
      </w:r>
      <w:r w:rsidRPr="003C38D6">
        <w:rPr>
          <w:i w:val="0"/>
          <w:iCs w:val="0"/>
          <w:sz w:val="20"/>
          <w:szCs w:val="20"/>
        </w:rPr>
        <w:t xml:space="preserve"> Hasil Pengujian Nilai Kalor Arang Briket</w:t>
      </w:r>
    </w:p>
    <w:tbl>
      <w:tblPr>
        <w:tblStyle w:val="TableGrid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2097"/>
        <w:gridCol w:w="1783"/>
        <w:gridCol w:w="1354"/>
        <w:gridCol w:w="1404"/>
        <w:gridCol w:w="1084"/>
        <w:gridCol w:w="1347"/>
      </w:tblGrid>
      <w:tr w:rsidR="00F40440" w:rsidRPr="006537E3" w14:paraId="2BAA4B93" w14:textId="77777777" w:rsidTr="00730459">
        <w:trPr>
          <w:trHeight w:val="828"/>
          <w:tblHeader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39916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noProof/>
                <w:sz w:val="20"/>
                <w:szCs w:val="20"/>
              </w:rPr>
              <w:t>No.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24C912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noProof/>
                <w:sz w:val="20"/>
                <w:szCs w:val="20"/>
              </w:rPr>
              <w:t>Briket</w:t>
            </w:r>
          </w:p>
          <w:p w14:paraId="2542767B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noProof/>
                <w:sz w:val="20"/>
                <w:szCs w:val="20"/>
              </w:rPr>
              <w:t>(Sekam dan Jerami)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81658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sz w:val="20"/>
                <w:szCs w:val="20"/>
              </w:rPr>
              <w:t>SNI No.1/6235/2000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0DD048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noProof/>
                <w:sz w:val="20"/>
                <w:szCs w:val="20"/>
              </w:rPr>
              <w:t>Berat Sampel</w:t>
            </w:r>
          </w:p>
          <w:p w14:paraId="50FC61B4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noProof/>
                <w:sz w:val="20"/>
                <w:szCs w:val="20"/>
              </w:rPr>
              <w:t>(gr)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D176B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noProof/>
                <w:sz w:val="20"/>
                <w:szCs w:val="20"/>
              </w:rPr>
              <w:t>Temperatur</w:t>
            </w:r>
          </w:p>
          <w:p w14:paraId="2BB86CB1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noProof/>
                <w:sz w:val="20"/>
                <w:szCs w:val="20"/>
              </w:rPr>
              <w:t>(</w:t>
            </w:r>
            <w:r w:rsidRPr="00D569D9">
              <w:rPr>
                <w:noProof/>
                <w:sz w:val="20"/>
                <w:szCs w:val="20"/>
                <w:vertAlign w:val="superscript"/>
              </w:rPr>
              <w:t>0</w:t>
            </w:r>
            <w:r w:rsidRPr="00D569D9">
              <w:rPr>
                <w:noProof/>
                <w:sz w:val="20"/>
                <w:szCs w:val="20"/>
              </w:rPr>
              <w:t>C)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2E8FDA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noProof/>
                <w:sz w:val="20"/>
                <w:szCs w:val="20"/>
              </w:rPr>
              <w:t>ΔT</w:t>
            </w:r>
          </w:p>
          <w:p w14:paraId="5E5177F5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noProof/>
                <w:sz w:val="20"/>
                <w:szCs w:val="20"/>
              </w:rPr>
              <w:t>(</w:t>
            </w:r>
            <w:r w:rsidRPr="00D569D9">
              <w:rPr>
                <w:noProof/>
                <w:sz w:val="20"/>
                <w:szCs w:val="20"/>
                <w:vertAlign w:val="superscript"/>
              </w:rPr>
              <w:t>0</w:t>
            </w:r>
            <w:r w:rsidRPr="00D569D9">
              <w:rPr>
                <w:noProof/>
                <w:sz w:val="20"/>
                <w:szCs w:val="20"/>
              </w:rPr>
              <w:t>C)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3E311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noProof/>
                <w:sz w:val="20"/>
                <w:szCs w:val="20"/>
              </w:rPr>
              <w:t>Nilai kalor</w:t>
            </w:r>
          </w:p>
          <w:p w14:paraId="56DB070C" w14:textId="77777777" w:rsidR="00F40440" w:rsidRPr="00D569D9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D569D9">
              <w:rPr>
                <w:noProof/>
                <w:sz w:val="20"/>
                <w:szCs w:val="20"/>
              </w:rPr>
              <w:t>(kkal/g)</w:t>
            </w:r>
          </w:p>
        </w:tc>
      </w:tr>
      <w:tr w:rsidR="00F40440" w:rsidRPr="006537E3" w14:paraId="02297CC9" w14:textId="77777777" w:rsidTr="00730459">
        <w:tc>
          <w:tcPr>
            <w:tcW w:w="571" w:type="dxa"/>
            <w:tcBorders>
              <w:top w:val="single" w:sz="4" w:space="0" w:color="auto"/>
            </w:tcBorders>
            <w:shd w:val="clear" w:color="auto" w:fill="auto"/>
          </w:tcPr>
          <w:p w14:paraId="3F2215AD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</w:tcPr>
          <w:p w14:paraId="19A66E6F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70:30</w:t>
            </w:r>
          </w:p>
          <w:p w14:paraId="20E750F9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Molase (100)</w:t>
            </w:r>
          </w:p>
        </w:tc>
        <w:tc>
          <w:tcPr>
            <w:tcW w:w="1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1A2038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sz w:val="20"/>
                <w:szCs w:val="20"/>
              </w:rPr>
              <w:t xml:space="preserve">≥ </w:t>
            </w:r>
            <w:r w:rsidRPr="006537E3">
              <w:rPr>
                <w:noProof/>
                <w:sz w:val="20"/>
                <w:szCs w:val="20"/>
              </w:rPr>
              <w:t>5000</w:t>
            </w:r>
          </w:p>
        </w:tc>
        <w:tc>
          <w:tcPr>
            <w:tcW w:w="13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52F44A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14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727C99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0,540</w:t>
            </w:r>
          </w:p>
          <w:p w14:paraId="6E22B885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0DB656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0,611</w:t>
            </w:r>
          </w:p>
          <w:p w14:paraId="3A18CA00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0A23C9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7698,6</w:t>
            </w:r>
          </w:p>
          <w:p w14:paraId="740BC24A" w14:textId="77777777" w:rsidR="00F40440" w:rsidRPr="006537E3" w:rsidRDefault="00F40440" w:rsidP="000676EE">
            <w:pPr>
              <w:rPr>
                <w:color w:val="000000"/>
                <w:sz w:val="20"/>
                <w:szCs w:val="20"/>
              </w:rPr>
            </w:pPr>
          </w:p>
        </w:tc>
      </w:tr>
      <w:tr w:rsidR="00F40440" w:rsidRPr="006537E3" w14:paraId="46352C5E" w14:textId="77777777" w:rsidTr="00730459">
        <w:tc>
          <w:tcPr>
            <w:tcW w:w="571" w:type="dxa"/>
            <w:shd w:val="clear" w:color="auto" w:fill="auto"/>
          </w:tcPr>
          <w:p w14:paraId="0CA4CDB7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14:paraId="29749CC8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70:30</w:t>
            </w:r>
          </w:p>
          <w:p w14:paraId="79AF7112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Topioka (100)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5A91BAFB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sz w:val="20"/>
                <w:szCs w:val="20"/>
              </w:rPr>
              <w:t xml:space="preserve">≥  </w:t>
            </w:r>
            <w:r w:rsidRPr="006537E3">
              <w:rPr>
                <w:noProof/>
                <w:sz w:val="20"/>
                <w:szCs w:val="20"/>
              </w:rPr>
              <w:t>5000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3BF25F2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71F8AEE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0,450</w:t>
            </w:r>
          </w:p>
          <w:p w14:paraId="1021BA62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78F8070F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0,522</w:t>
            </w:r>
          </w:p>
          <w:p w14:paraId="5E33B2E6" w14:textId="77777777" w:rsidR="00F40440" w:rsidRPr="006537E3" w:rsidRDefault="00F40440" w:rsidP="000676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0063037D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6577,2</w:t>
            </w:r>
          </w:p>
          <w:p w14:paraId="71899565" w14:textId="77777777" w:rsidR="00F40440" w:rsidRPr="006537E3" w:rsidRDefault="00F40440" w:rsidP="000676EE">
            <w:pPr>
              <w:rPr>
                <w:color w:val="000000"/>
                <w:sz w:val="20"/>
                <w:szCs w:val="20"/>
              </w:rPr>
            </w:pPr>
          </w:p>
        </w:tc>
      </w:tr>
      <w:tr w:rsidR="00F40440" w:rsidRPr="006537E3" w14:paraId="4EA05421" w14:textId="77777777" w:rsidTr="00730459">
        <w:tc>
          <w:tcPr>
            <w:tcW w:w="571" w:type="dxa"/>
            <w:shd w:val="clear" w:color="auto" w:fill="auto"/>
          </w:tcPr>
          <w:p w14:paraId="00F3F0F0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2097" w:type="dxa"/>
            <w:shd w:val="clear" w:color="auto" w:fill="auto"/>
          </w:tcPr>
          <w:p w14:paraId="296ED20C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70:30</w:t>
            </w:r>
          </w:p>
          <w:p w14:paraId="1B7CEC4E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Molase  + Topioka (50:50)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282386E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sz w:val="20"/>
                <w:szCs w:val="20"/>
              </w:rPr>
              <w:t xml:space="preserve">≥  </w:t>
            </w:r>
            <w:r w:rsidRPr="006537E3">
              <w:rPr>
                <w:noProof/>
                <w:sz w:val="20"/>
                <w:szCs w:val="20"/>
              </w:rPr>
              <w:t>5000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8BB85BF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D06F845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</w:p>
          <w:p w14:paraId="1F6F4550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0,643</w:t>
            </w:r>
          </w:p>
          <w:p w14:paraId="0AC2C42A" w14:textId="77777777" w:rsidR="00F40440" w:rsidRPr="006537E3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6CEC3847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</w:p>
          <w:p w14:paraId="3D37DE66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0,725</w:t>
            </w:r>
          </w:p>
          <w:p w14:paraId="235BCA65" w14:textId="77777777" w:rsidR="00F40440" w:rsidRPr="006537E3" w:rsidRDefault="00F40440" w:rsidP="000676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13704848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9139,2</w:t>
            </w:r>
          </w:p>
          <w:p w14:paraId="55919F7D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F40440" w:rsidRPr="006537E3" w14:paraId="09653ECD" w14:textId="77777777" w:rsidTr="00730459">
        <w:tc>
          <w:tcPr>
            <w:tcW w:w="571" w:type="dxa"/>
            <w:shd w:val="clear" w:color="auto" w:fill="auto"/>
          </w:tcPr>
          <w:p w14:paraId="77C84808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4</w:t>
            </w:r>
          </w:p>
        </w:tc>
        <w:tc>
          <w:tcPr>
            <w:tcW w:w="2097" w:type="dxa"/>
            <w:shd w:val="clear" w:color="auto" w:fill="auto"/>
          </w:tcPr>
          <w:p w14:paraId="59805723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50:50</w:t>
            </w:r>
          </w:p>
          <w:p w14:paraId="2B9BB9D9" w14:textId="77777777" w:rsidR="00F40440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Molase (80)</w:t>
            </w:r>
          </w:p>
          <w:p w14:paraId="10359566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72B11C2E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sz w:val="20"/>
                <w:szCs w:val="20"/>
              </w:rPr>
              <w:t xml:space="preserve">≥  </w:t>
            </w:r>
            <w:r w:rsidRPr="006537E3">
              <w:rPr>
                <w:noProof/>
                <w:sz w:val="20"/>
                <w:szCs w:val="20"/>
              </w:rPr>
              <w:t>5000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F92FE69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1536B2A0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0,583</w:t>
            </w:r>
          </w:p>
          <w:p w14:paraId="6E6F6B9B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14:paraId="437FFE16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0,658</w:t>
            </w:r>
          </w:p>
          <w:p w14:paraId="204377AC" w14:textId="77777777" w:rsidR="00F40440" w:rsidRPr="006537E3" w:rsidRDefault="00F40440" w:rsidP="000676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5752C79E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8286,6</w:t>
            </w:r>
          </w:p>
          <w:p w14:paraId="1DC0D2D7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0440" w:rsidRPr="006537E3" w14:paraId="34071B7D" w14:textId="77777777" w:rsidTr="00730459">
        <w:trPr>
          <w:tblHeader/>
        </w:trPr>
        <w:tc>
          <w:tcPr>
            <w:tcW w:w="571" w:type="dxa"/>
            <w:shd w:val="clear" w:color="auto" w:fill="auto"/>
          </w:tcPr>
          <w:p w14:paraId="0C26F6E6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4DDA806A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50:50</w:t>
            </w:r>
          </w:p>
          <w:p w14:paraId="527D3873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Topioka (80)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8EB7ABB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sz w:val="20"/>
                <w:szCs w:val="20"/>
              </w:rPr>
              <w:t xml:space="preserve">≥  </w:t>
            </w:r>
            <w:r w:rsidRPr="006537E3">
              <w:rPr>
                <w:noProof/>
                <w:sz w:val="20"/>
                <w:szCs w:val="20"/>
              </w:rPr>
              <w:t>5000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6CD02170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1404" w:type="dxa"/>
            <w:shd w:val="clear" w:color="auto" w:fill="auto"/>
            <w:vAlign w:val="bottom"/>
          </w:tcPr>
          <w:p w14:paraId="079FA6CC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0,531</w:t>
            </w:r>
          </w:p>
          <w:p w14:paraId="12CEA32C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1C569844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0,602</w:t>
            </w:r>
          </w:p>
          <w:p w14:paraId="411C34E8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22677B4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7585,2</w:t>
            </w:r>
          </w:p>
          <w:p w14:paraId="48CB22E9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0440" w:rsidRPr="006537E3" w14:paraId="1907B186" w14:textId="77777777" w:rsidTr="00730459"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14:paraId="0FB651E5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6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60707C9B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50:50</w:t>
            </w:r>
          </w:p>
          <w:p w14:paraId="56692BE9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Molase  + Topioka (50:50)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66F2D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sz w:val="20"/>
                <w:szCs w:val="20"/>
              </w:rPr>
              <w:t xml:space="preserve">≥  </w:t>
            </w:r>
            <w:r w:rsidRPr="006537E3">
              <w:rPr>
                <w:noProof/>
                <w:sz w:val="20"/>
                <w:szCs w:val="20"/>
              </w:rPr>
              <w:t>5000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3C98C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  <w:r w:rsidRPr="006537E3"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77BC2C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0,589</w:t>
            </w:r>
          </w:p>
          <w:p w14:paraId="307AECA8" w14:textId="77777777" w:rsidR="00F40440" w:rsidRPr="006537E3" w:rsidRDefault="00F40440" w:rsidP="000676EE">
            <w:pPr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5A87E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0,670</w:t>
            </w:r>
          </w:p>
          <w:p w14:paraId="7DADE434" w14:textId="77777777" w:rsidR="00F40440" w:rsidRPr="006537E3" w:rsidRDefault="00F40440" w:rsidP="000676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8979A" w14:textId="77777777" w:rsidR="00F40440" w:rsidRPr="006537E3" w:rsidRDefault="00F40440" w:rsidP="000676EE">
            <w:pPr>
              <w:jc w:val="center"/>
              <w:rPr>
                <w:color w:val="000000"/>
                <w:sz w:val="20"/>
                <w:szCs w:val="20"/>
              </w:rPr>
            </w:pPr>
            <w:r w:rsidRPr="006537E3">
              <w:rPr>
                <w:color w:val="000000"/>
                <w:sz w:val="20"/>
                <w:szCs w:val="20"/>
              </w:rPr>
              <w:t>8442</w:t>
            </w:r>
          </w:p>
          <w:p w14:paraId="317CBA66" w14:textId="77777777" w:rsidR="00F40440" w:rsidRPr="006537E3" w:rsidRDefault="00F40440" w:rsidP="000676EE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7B5EF30F" w14:textId="77777777" w:rsidR="00F40440" w:rsidRDefault="00F40440"/>
    <w:sectPr w:rsidR="00F404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0B7EBF"/>
    <w:multiLevelType w:val="multilevel"/>
    <w:tmpl w:val="5F46636E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353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440"/>
    <w:rsid w:val="000A5C56"/>
    <w:rsid w:val="000A69F4"/>
    <w:rsid w:val="000E5B9F"/>
    <w:rsid w:val="001351F7"/>
    <w:rsid w:val="00160A36"/>
    <w:rsid w:val="001C0DF9"/>
    <w:rsid w:val="001D0171"/>
    <w:rsid w:val="00212ADB"/>
    <w:rsid w:val="00265F13"/>
    <w:rsid w:val="00370601"/>
    <w:rsid w:val="00373704"/>
    <w:rsid w:val="004C0EDA"/>
    <w:rsid w:val="005325A7"/>
    <w:rsid w:val="00534C4E"/>
    <w:rsid w:val="00561097"/>
    <w:rsid w:val="005A52E6"/>
    <w:rsid w:val="005D3900"/>
    <w:rsid w:val="006029CB"/>
    <w:rsid w:val="00663388"/>
    <w:rsid w:val="0069325E"/>
    <w:rsid w:val="0069515D"/>
    <w:rsid w:val="006F6908"/>
    <w:rsid w:val="00730459"/>
    <w:rsid w:val="007609B3"/>
    <w:rsid w:val="0076163B"/>
    <w:rsid w:val="007A08BF"/>
    <w:rsid w:val="007A119A"/>
    <w:rsid w:val="0086328E"/>
    <w:rsid w:val="008775CC"/>
    <w:rsid w:val="008D3712"/>
    <w:rsid w:val="009C5F02"/>
    <w:rsid w:val="009F3D43"/>
    <w:rsid w:val="00A525A2"/>
    <w:rsid w:val="00A82285"/>
    <w:rsid w:val="00AE033F"/>
    <w:rsid w:val="00B164EC"/>
    <w:rsid w:val="00B36936"/>
    <w:rsid w:val="00BC1C91"/>
    <w:rsid w:val="00BD35D1"/>
    <w:rsid w:val="00C143A9"/>
    <w:rsid w:val="00C21E31"/>
    <w:rsid w:val="00C76589"/>
    <w:rsid w:val="00D040DE"/>
    <w:rsid w:val="00D40C15"/>
    <w:rsid w:val="00D569D9"/>
    <w:rsid w:val="00E50708"/>
    <w:rsid w:val="00E61920"/>
    <w:rsid w:val="00E63FE2"/>
    <w:rsid w:val="00EF27B0"/>
    <w:rsid w:val="00F008FB"/>
    <w:rsid w:val="00F40440"/>
    <w:rsid w:val="00F62F5D"/>
    <w:rsid w:val="00FB7141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A5E0"/>
  <w15:chartTrackingRefBased/>
  <w15:docId w15:val="{4552B36D-BA87-4EB3-9929-8F3283A2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44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0440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F40440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F40440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F40440"/>
    <w:pPr>
      <w:suppressLineNumbers/>
      <w:spacing w:before="120" w:after="120"/>
    </w:pPr>
    <w:rPr>
      <w:rFonts w:cs="FreeSans"/>
      <w:i/>
      <w:iCs/>
    </w:rPr>
  </w:style>
  <w:style w:type="table" w:styleId="TableGrid">
    <w:name w:val="Table Grid"/>
    <w:basedOn w:val="TableNormal"/>
    <w:uiPriority w:val="39"/>
    <w:rsid w:val="00F404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40440"/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rsid w:val="00F40440"/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rsid w:val="00F40440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paragraph" w:styleId="ListParagraph">
    <w:name w:val="List Paragraph"/>
    <w:aliases w:val="Body of text,Body of text+1,Body of text+2,Body of text+3,List Paragraph11,Body of textCxSp,Medium Grid 1 - Accent 21"/>
    <w:basedOn w:val="Normal"/>
    <w:link w:val="ListParagraphChar"/>
    <w:uiPriority w:val="34"/>
    <w:qFormat/>
    <w:rsid w:val="00730459"/>
    <w:pPr>
      <w:ind w:left="720"/>
      <w:contextualSpacing/>
    </w:pPr>
  </w:style>
  <w:style w:type="character" w:customStyle="1" w:styleId="ListParagraphChar">
    <w:name w:val="List Paragraph Char"/>
    <w:aliases w:val="Body of text Char,Body of text+1 Char,Body of text+2 Char,Body of text+3 Char,List Paragraph11 Char,Body of textCxSp Char,Medium Grid 1 - Accent 21 Char"/>
    <w:link w:val="ListParagraph"/>
    <w:uiPriority w:val="34"/>
    <w:qFormat/>
    <w:locked/>
    <w:rsid w:val="00730459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Ip3</dc:creator>
  <cp:keywords/>
  <dc:description/>
  <cp:lastModifiedBy>Lenovo Ip3</cp:lastModifiedBy>
  <cp:revision>4</cp:revision>
  <dcterms:created xsi:type="dcterms:W3CDTF">2024-06-27T08:15:00Z</dcterms:created>
  <dcterms:modified xsi:type="dcterms:W3CDTF">2024-07-02T12:51:00Z</dcterms:modified>
</cp:coreProperties>
</file>